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1414" w:rsidRPr="00F110F3" w:rsidRDefault="00BF38E5" w:rsidP="00921414">
      <w:pPr>
        <w:tabs>
          <w:tab w:val="left" w:pos="0"/>
          <w:tab w:val="left" w:pos="851"/>
        </w:tabs>
        <w:spacing w:after="0"/>
        <w:ind w:firstLine="5670"/>
        <w:rPr>
          <w:rFonts w:ascii="Times New Roman" w:hAnsi="Times New Roman" w:cs="Times New Roman"/>
          <w:b/>
          <w:sz w:val="24"/>
          <w:szCs w:val="24"/>
        </w:rPr>
      </w:pPr>
      <w:r>
        <w:rPr>
          <w:rFonts w:ascii="Times New Roman" w:hAnsi="Times New Roman" w:cs="Times New Roman"/>
          <w:sz w:val="28"/>
          <w:szCs w:val="28"/>
        </w:rPr>
        <w:t xml:space="preserve"> </w:t>
      </w:r>
    </w:p>
    <w:tbl>
      <w:tblPr>
        <w:tblW w:w="993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77"/>
        <w:gridCol w:w="3415"/>
        <w:gridCol w:w="2643"/>
      </w:tblGrid>
      <w:tr w:rsidR="00921414" w:rsidTr="008D3428">
        <w:trPr>
          <w:trHeight w:val="145"/>
        </w:trPr>
        <w:tc>
          <w:tcPr>
            <w:tcW w:w="9935" w:type="dxa"/>
            <w:gridSpan w:val="3"/>
            <w:tcBorders>
              <w:top w:val="single" w:sz="4" w:space="0" w:color="000000"/>
              <w:left w:val="single" w:sz="4" w:space="0" w:color="000000"/>
              <w:bottom w:val="single" w:sz="4" w:space="0" w:color="000000"/>
              <w:right w:val="single" w:sz="4" w:space="0" w:color="000000"/>
            </w:tcBorders>
            <w:hideMark/>
          </w:tcPr>
          <w:p w:rsidR="00921414" w:rsidRDefault="00921414" w:rsidP="008D3428">
            <w:pPr>
              <w:spacing w:after="0"/>
              <w:jc w:val="center"/>
              <w:rPr>
                <w:rFonts w:ascii="Times New Roman" w:hAnsi="Times New Roman" w:cs="Times New Roman"/>
                <w:sz w:val="72"/>
                <w:szCs w:val="72"/>
              </w:rPr>
            </w:pPr>
            <w:r>
              <w:rPr>
                <w:rFonts w:ascii="Times New Roman" w:hAnsi="Times New Roman" w:cs="Times New Roman"/>
                <w:sz w:val="72"/>
                <w:szCs w:val="72"/>
              </w:rPr>
              <w:t>МУНИЦИПАЛЬНЫЙ ВЕСТНИК</w:t>
            </w:r>
          </w:p>
        </w:tc>
      </w:tr>
      <w:tr w:rsidR="00921414" w:rsidTr="008D3428">
        <w:trPr>
          <w:trHeight w:val="2717"/>
        </w:trPr>
        <w:tc>
          <w:tcPr>
            <w:tcW w:w="9935" w:type="dxa"/>
            <w:gridSpan w:val="3"/>
            <w:tcBorders>
              <w:top w:val="single" w:sz="4" w:space="0" w:color="000000"/>
              <w:left w:val="single" w:sz="4" w:space="0" w:color="000000"/>
              <w:bottom w:val="single" w:sz="4" w:space="0" w:color="000000"/>
              <w:right w:val="single" w:sz="4" w:space="0" w:color="000000"/>
            </w:tcBorders>
          </w:tcPr>
          <w:p w:rsidR="00921414" w:rsidRDefault="00921414" w:rsidP="008D3428">
            <w:pPr>
              <w:spacing w:after="0"/>
              <w:jc w:val="center"/>
              <w:rPr>
                <w:rFonts w:ascii="Times New Roman" w:hAnsi="Times New Roman" w:cs="Times New Roman"/>
                <w:sz w:val="40"/>
                <w:szCs w:val="40"/>
              </w:rPr>
            </w:pPr>
          </w:p>
          <w:p w:rsidR="00921414" w:rsidRDefault="00921414" w:rsidP="008D3428">
            <w:pPr>
              <w:spacing w:after="0"/>
              <w:jc w:val="center"/>
              <w:rPr>
                <w:rFonts w:ascii="Times New Roman" w:hAnsi="Times New Roman" w:cs="Times New Roman"/>
                <w:sz w:val="40"/>
                <w:szCs w:val="40"/>
              </w:rPr>
            </w:pPr>
            <w:r>
              <w:rPr>
                <w:rFonts w:ascii="Times New Roman" w:hAnsi="Times New Roman" w:cs="Times New Roman"/>
                <w:sz w:val="40"/>
                <w:szCs w:val="40"/>
              </w:rPr>
              <w:t>Муниципальная газета, предназначенная для опубликованная муниципальных нормативных правовых и иных актов, другой официальной информации органов местного самоуправления Юстинского районного муниципального образования Республики Калмыкия</w:t>
            </w:r>
          </w:p>
        </w:tc>
      </w:tr>
      <w:tr w:rsidR="00921414" w:rsidTr="008D3428">
        <w:trPr>
          <w:trHeight w:val="145"/>
        </w:trPr>
        <w:tc>
          <w:tcPr>
            <w:tcW w:w="3877" w:type="dxa"/>
            <w:tcBorders>
              <w:top w:val="single" w:sz="4" w:space="0" w:color="000000"/>
              <w:left w:val="single" w:sz="4" w:space="0" w:color="000000"/>
              <w:bottom w:val="single" w:sz="4" w:space="0" w:color="000000"/>
              <w:right w:val="single" w:sz="4" w:space="0" w:color="000000"/>
            </w:tcBorders>
            <w:hideMark/>
          </w:tcPr>
          <w:p w:rsidR="00921414" w:rsidRDefault="00921414" w:rsidP="008D3428">
            <w:pPr>
              <w:spacing w:after="0"/>
              <w:jc w:val="center"/>
              <w:rPr>
                <w:rFonts w:ascii="Times New Roman" w:hAnsi="Times New Roman" w:cs="Times New Roman"/>
                <w:sz w:val="32"/>
                <w:szCs w:val="32"/>
              </w:rPr>
            </w:pPr>
            <w:r>
              <w:rPr>
                <w:rFonts w:ascii="Times New Roman" w:hAnsi="Times New Roman" w:cs="Times New Roman"/>
                <w:sz w:val="32"/>
                <w:szCs w:val="32"/>
              </w:rPr>
              <w:t xml:space="preserve">№  </w:t>
            </w:r>
            <w:r w:rsidR="00CD65B7">
              <w:rPr>
                <w:rFonts w:ascii="Times New Roman" w:hAnsi="Times New Roman" w:cs="Times New Roman"/>
                <w:sz w:val="32"/>
                <w:szCs w:val="32"/>
              </w:rPr>
              <w:t>12</w:t>
            </w:r>
          </w:p>
        </w:tc>
        <w:tc>
          <w:tcPr>
            <w:tcW w:w="3415" w:type="dxa"/>
            <w:tcBorders>
              <w:top w:val="single" w:sz="4" w:space="0" w:color="000000"/>
              <w:left w:val="single" w:sz="4" w:space="0" w:color="000000"/>
              <w:bottom w:val="single" w:sz="4" w:space="0" w:color="000000"/>
              <w:right w:val="single" w:sz="4" w:space="0" w:color="000000"/>
            </w:tcBorders>
            <w:hideMark/>
          </w:tcPr>
          <w:p w:rsidR="00921414" w:rsidRDefault="00CD65B7" w:rsidP="00921414">
            <w:pPr>
              <w:spacing w:after="0"/>
              <w:jc w:val="center"/>
              <w:rPr>
                <w:rFonts w:ascii="Times New Roman" w:hAnsi="Times New Roman" w:cs="Times New Roman"/>
                <w:sz w:val="32"/>
                <w:szCs w:val="32"/>
              </w:rPr>
            </w:pPr>
            <w:r>
              <w:rPr>
                <w:rFonts w:ascii="Times New Roman" w:hAnsi="Times New Roman" w:cs="Times New Roman"/>
                <w:sz w:val="32"/>
                <w:szCs w:val="32"/>
              </w:rPr>
              <w:t xml:space="preserve">« 08 </w:t>
            </w:r>
            <w:r w:rsidR="00921414">
              <w:rPr>
                <w:rFonts w:ascii="Times New Roman" w:hAnsi="Times New Roman" w:cs="Times New Roman"/>
                <w:sz w:val="32"/>
                <w:szCs w:val="32"/>
              </w:rPr>
              <w:t>» июля</w:t>
            </w:r>
            <w:r w:rsidR="00921414">
              <w:rPr>
                <w:rFonts w:ascii="Times New Roman" w:hAnsi="Times New Roman" w:cs="Times New Roman"/>
              </w:rPr>
              <w:t xml:space="preserve"> </w:t>
            </w:r>
            <w:r w:rsidR="00921414">
              <w:rPr>
                <w:rFonts w:ascii="Times New Roman" w:hAnsi="Times New Roman" w:cs="Times New Roman"/>
                <w:sz w:val="32"/>
                <w:szCs w:val="32"/>
              </w:rPr>
              <w:t>2020</w:t>
            </w:r>
            <w:r w:rsidR="00921414">
              <w:rPr>
                <w:rFonts w:ascii="Times New Roman" w:hAnsi="Times New Roman" w:cs="Times New Roman"/>
              </w:rPr>
              <w:t xml:space="preserve"> года</w:t>
            </w:r>
          </w:p>
        </w:tc>
        <w:tc>
          <w:tcPr>
            <w:tcW w:w="2643" w:type="dxa"/>
            <w:tcBorders>
              <w:top w:val="single" w:sz="4" w:space="0" w:color="000000"/>
              <w:left w:val="single" w:sz="4" w:space="0" w:color="000000"/>
              <w:bottom w:val="single" w:sz="4" w:space="0" w:color="000000"/>
              <w:right w:val="single" w:sz="4" w:space="0" w:color="000000"/>
            </w:tcBorders>
            <w:hideMark/>
          </w:tcPr>
          <w:p w:rsidR="00921414" w:rsidRDefault="00921414" w:rsidP="008D3428">
            <w:pPr>
              <w:spacing w:after="0"/>
              <w:jc w:val="center"/>
              <w:rPr>
                <w:rFonts w:ascii="Times New Roman" w:hAnsi="Times New Roman" w:cs="Times New Roman"/>
                <w:sz w:val="32"/>
                <w:szCs w:val="32"/>
              </w:rPr>
            </w:pPr>
            <w:r>
              <w:rPr>
                <w:rFonts w:ascii="Times New Roman" w:hAnsi="Times New Roman" w:cs="Times New Roman"/>
                <w:sz w:val="32"/>
                <w:szCs w:val="32"/>
              </w:rPr>
              <w:t>Распространяется бесплатно</w:t>
            </w:r>
          </w:p>
        </w:tc>
      </w:tr>
      <w:tr w:rsidR="00921414" w:rsidTr="008D3428">
        <w:trPr>
          <w:trHeight w:val="2546"/>
        </w:trPr>
        <w:tc>
          <w:tcPr>
            <w:tcW w:w="3877" w:type="dxa"/>
            <w:tcBorders>
              <w:top w:val="single" w:sz="4" w:space="0" w:color="000000"/>
              <w:left w:val="single" w:sz="4" w:space="0" w:color="000000"/>
              <w:bottom w:val="single" w:sz="4" w:space="0" w:color="000000"/>
              <w:right w:val="single" w:sz="4" w:space="0" w:color="000000"/>
            </w:tcBorders>
          </w:tcPr>
          <w:p w:rsidR="00921414" w:rsidRDefault="00921414" w:rsidP="008D3428">
            <w:pPr>
              <w:jc w:val="center"/>
              <w:rPr>
                <w:rFonts w:ascii="Times New Roman" w:hAnsi="Times New Roman" w:cs="Times New Roman"/>
              </w:rPr>
            </w:pPr>
          </w:p>
          <w:p w:rsidR="00921414" w:rsidRDefault="00921414" w:rsidP="008D3428">
            <w:pPr>
              <w:jc w:val="center"/>
              <w:rPr>
                <w:rFonts w:ascii="Times New Roman" w:hAnsi="Times New Roman" w:cs="Times New Roman"/>
              </w:rPr>
            </w:pPr>
          </w:p>
          <w:p w:rsidR="00921414" w:rsidRDefault="00921414" w:rsidP="008D3428">
            <w:pPr>
              <w:jc w:val="center"/>
              <w:rPr>
                <w:rFonts w:ascii="Times New Roman" w:hAnsi="Times New Roman" w:cs="Times New Roman"/>
              </w:rPr>
            </w:pPr>
          </w:p>
          <w:p w:rsidR="00921414" w:rsidRDefault="00921414" w:rsidP="008D3428">
            <w:pPr>
              <w:jc w:val="center"/>
              <w:rPr>
                <w:rFonts w:ascii="Times New Roman" w:hAnsi="Times New Roman" w:cs="Times New Roman"/>
              </w:rPr>
            </w:pPr>
          </w:p>
          <w:p w:rsidR="00921414" w:rsidRDefault="00921414" w:rsidP="008D3428">
            <w:pPr>
              <w:jc w:val="center"/>
              <w:rPr>
                <w:rFonts w:ascii="Times New Roman" w:hAnsi="Times New Roman" w:cs="Times New Roman"/>
              </w:rPr>
            </w:pPr>
          </w:p>
        </w:tc>
        <w:tc>
          <w:tcPr>
            <w:tcW w:w="3415" w:type="dxa"/>
            <w:tcBorders>
              <w:top w:val="single" w:sz="4" w:space="0" w:color="000000"/>
              <w:left w:val="single" w:sz="4" w:space="0" w:color="000000"/>
              <w:bottom w:val="single" w:sz="4" w:space="0" w:color="000000"/>
              <w:right w:val="single" w:sz="4" w:space="0" w:color="000000"/>
            </w:tcBorders>
          </w:tcPr>
          <w:p w:rsidR="00921414" w:rsidRDefault="00921414" w:rsidP="008D3428">
            <w:pPr>
              <w:jc w:val="center"/>
              <w:rPr>
                <w:rFonts w:ascii="Times New Roman" w:hAnsi="Times New Roman" w:cs="Times New Roman"/>
              </w:rPr>
            </w:pPr>
          </w:p>
        </w:tc>
        <w:tc>
          <w:tcPr>
            <w:tcW w:w="2643" w:type="dxa"/>
            <w:tcBorders>
              <w:top w:val="single" w:sz="4" w:space="0" w:color="000000"/>
              <w:left w:val="single" w:sz="4" w:space="0" w:color="000000"/>
              <w:bottom w:val="single" w:sz="4" w:space="0" w:color="000000"/>
              <w:right w:val="single" w:sz="4" w:space="0" w:color="000000"/>
            </w:tcBorders>
          </w:tcPr>
          <w:p w:rsidR="00921414" w:rsidRDefault="00921414" w:rsidP="008D3428">
            <w:pPr>
              <w:jc w:val="center"/>
              <w:rPr>
                <w:rFonts w:ascii="Times New Roman" w:hAnsi="Times New Roman" w:cs="Times New Roman"/>
              </w:rPr>
            </w:pPr>
          </w:p>
        </w:tc>
      </w:tr>
      <w:tr w:rsidR="00921414" w:rsidTr="008D3428">
        <w:trPr>
          <w:trHeight w:val="145"/>
        </w:trPr>
        <w:tc>
          <w:tcPr>
            <w:tcW w:w="3877" w:type="dxa"/>
            <w:tcBorders>
              <w:top w:val="single" w:sz="4" w:space="0" w:color="000000"/>
              <w:left w:val="single" w:sz="4" w:space="0" w:color="000000"/>
              <w:bottom w:val="single" w:sz="4" w:space="0" w:color="000000"/>
              <w:right w:val="single" w:sz="4" w:space="0" w:color="000000"/>
            </w:tcBorders>
          </w:tcPr>
          <w:p w:rsidR="00921414" w:rsidRDefault="00921414" w:rsidP="008D3428">
            <w:pPr>
              <w:spacing w:after="0"/>
              <w:jc w:val="both"/>
              <w:rPr>
                <w:rFonts w:ascii="Times New Roman" w:hAnsi="Times New Roman" w:cs="Times New Roman"/>
                <w:b/>
                <w:sz w:val="24"/>
                <w:szCs w:val="24"/>
              </w:rPr>
            </w:pPr>
            <w:r>
              <w:rPr>
                <w:rFonts w:ascii="Times New Roman" w:hAnsi="Times New Roman" w:cs="Times New Roman"/>
                <w:b/>
                <w:sz w:val="24"/>
                <w:szCs w:val="24"/>
              </w:rPr>
              <w:t>Муниципальная газета</w:t>
            </w:r>
          </w:p>
          <w:p w:rsidR="00921414" w:rsidRDefault="00921414" w:rsidP="008D3428">
            <w:pPr>
              <w:spacing w:after="0"/>
              <w:jc w:val="both"/>
              <w:rPr>
                <w:rFonts w:ascii="Times New Roman" w:hAnsi="Times New Roman" w:cs="Times New Roman"/>
                <w:sz w:val="24"/>
                <w:szCs w:val="24"/>
              </w:rPr>
            </w:pPr>
            <w:r>
              <w:rPr>
                <w:rFonts w:ascii="Times New Roman" w:hAnsi="Times New Roman" w:cs="Times New Roman"/>
                <w:sz w:val="24"/>
                <w:szCs w:val="24"/>
              </w:rPr>
              <w:t>«Муниципальный вестник»</w:t>
            </w:r>
          </w:p>
          <w:p w:rsidR="00921414" w:rsidRDefault="00921414" w:rsidP="008D3428">
            <w:pPr>
              <w:spacing w:after="0"/>
              <w:jc w:val="both"/>
              <w:rPr>
                <w:rFonts w:ascii="Times New Roman" w:hAnsi="Times New Roman" w:cs="Times New Roman"/>
                <w:sz w:val="24"/>
                <w:szCs w:val="24"/>
              </w:rPr>
            </w:pPr>
            <w:r>
              <w:rPr>
                <w:rFonts w:ascii="Times New Roman" w:hAnsi="Times New Roman" w:cs="Times New Roman"/>
                <w:b/>
                <w:sz w:val="24"/>
                <w:szCs w:val="24"/>
              </w:rPr>
              <w:t>Редакция и издатель:</w:t>
            </w:r>
            <w:r>
              <w:rPr>
                <w:rFonts w:ascii="Times New Roman" w:hAnsi="Times New Roman" w:cs="Times New Roman"/>
                <w:sz w:val="24"/>
                <w:szCs w:val="24"/>
              </w:rPr>
              <w:t xml:space="preserve"> Собрание депутатов Юстинского районного муниципального образования Республики Калмыкия</w:t>
            </w:r>
          </w:p>
          <w:p w:rsidR="00921414" w:rsidRDefault="00921414" w:rsidP="008D3428">
            <w:pPr>
              <w:spacing w:after="0"/>
              <w:jc w:val="both"/>
              <w:rPr>
                <w:rFonts w:ascii="Times New Roman" w:hAnsi="Times New Roman" w:cs="Times New Roman"/>
                <w:sz w:val="24"/>
                <w:szCs w:val="24"/>
              </w:rPr>
            </w:pPr>
            <w:r>
              <w:rPr>
                <w:rFonts w:ascii="Times New Roman" w:hAnsi="Times New Roman" w:cs="Times New Roman"/>
                <w:b/>
                <w:sz w:val="24"/>
                <w:szCs w:val="24"/>
              </w:rPr>
              <w:t xml:space="preserve">Адрес: </w:t>
            </w:r>
            <w:r>
              <w:rPr>
                <w:rFonts w:ascii="Times New Roman" w:hAnsi="Times New Roman" w:cs="Times New Roman"/>
                <w:sz w:val="24"/>
                <w:szCs w:val="24"/>
              </w:rPr>
              <w:t>359300, Республика Калмыкия, Юстинский район, п.Цаган-Аман, ул.Советская,46.</w:t>
            </w:r>
          </w:p>
          <w:p w:rsidR="00921414" w:rsidRDefault="00921414" w:rsidP="008D3428">
            <w:pPr>
              <w:spacing w:after="0"/>
              <w:jc w:val="both"/>
              <w:rPr>
                <w:rFonts w:ascii="Times New Roman" w:hAnsi="Times New Roman" w:cs="Times New Roman"/>
                <w:sz w:val="24"/>
                <w:szCs w:val="24"/>
              </w:rPr>
            </w:pPr>
            <w:r>
              <w:rPr>
                <w:rFonts w:ascii="Times New Roman" w:hAnsi="Times New Roman" w:cs="Times New Roman"/>
                <w:sz w:val="24"/>
                <w:szCs w:val="24"/>
              </w:rPr>
              <w:t>Тел.8-84744-91034</w:t>
            </w:r>
          </w:p>
          <w:p w:rsidR="00921414" w:rsidRDefault="00921414" w:rsidP="008D3428">
            <w:pPr>
              <w:spacing w:after="0"/>
              <w:jc w:val="center"/>
              <w:rPr>
                <w:rFonts w:ascii="Times New Roman" w:hAnsi="Times New Roman" w:cs="Times New Roman"/>
                <w:sz w:val="24"/>
                <w:szCs w:val="24"/>
              </w:rPr>
            </w:pPr>
          </w:p>
        </w:tc>
        <w:tc>
          <w:tcPr>
            <w:tcW w:w="3415" w:type="dxa"/>
            <w:tcBorders>
              <w:top w:val="single" w:sz="4" w:space="0" w:color="000000"/>
              <w:left w:val="single" w:sz="4" w:space="0" w:color="000000"/>
              <w:bottom w:val="single" w:sz="4" w:space="0" w:color="000000"/>
              <w:right w:val="single" w:sz="4" w:space="0" w:color="000000"/>
            </w:tcBorders>
            <w:hideMark/>
          </w:tcPr>
          <w:p w:rsidR="00921414" w:rsidRDefault="00921414" w:rsidP="008D3428">
            <w:pPr>
              <w:spacing w:after="0"/>
              <w:jc w:val="both"/>
              <w:rPr>
                <w:rFonts w:ascii="Times New Roman" w:hAnsi="Times New Roman" w:cs="Times New Roman"/>
                <w:sz w:val="24"/>
                <w:szCs w:val="24"/>
              </w:rPr>
            </w:pPr>
            <w:r>
              <w:rPr>
                <w:rFonts w:ascii="Times New Roman" w:hAnsi="Times New Roman" w:cs="Times New Roman"/>
                <w:b/>
                <w:sz w:val="24"/>
                <w:szCs w:val="24"/>
              </w:rPr>
              <w:t>Учредитель:</w:t>
            </w:r>
            <w:r>
              <w:rPr>
                <w:rFonts w:ascii="Times New Roman" w:hAnsi="Times New Roman" w:cs="Times New Roman"/>
                <w:sz w:val="24"/>
                <w:szCs w:val="24"/>
              </w:rPr>
              <w:t xml:space="preserve"> Собрание депутатов Юстинского районного муниципального образования Республики Калмыкия</w:t>
            </w:r>
          </w:p>
        </w:tc>
        <w:tc>
          <w:tcPr>
            <w:tcW w:w="2643" w:type="dxa"/>
            <w:tcBorders>
              <w:top w:val="single" w:sz="4" w:space="0" w:color="000000"/>
              <w:left w:val="single" w:sz="4" w:space="0" w:color="000000"/>
              <w:bottom w:val="single" w:sz="4" w:space="0" w:color="000000"/>
              <w:right w:val="single" w:sz="4" w:space="0" w:color="000000"/>
            </w:tcBorders>
            <w:hideMark/>
          </w:tcPr>
          <w:p w:rsidR="00921414" w:rsidRDefault="00921414" w:rsidP="008D3428">
            <w:pPr>
              <w:spacing w:after="0"/>
              <w:jc w:val="both"/>
              <w:rPr>
                <w:rFonts w:ascii="Times New Roman" w:hAnsi="Times New Roman" w:cs="Times New Roman"/>
                <w:sz w:val="24"/>
                <w:szCs w:val="24"/>
              </w:rPr>
            </w:pPr>
            <w:r>
              <w:rPr>
                <w:rFonts w:ascii="Times New Roman" w:hAnsi="Times New Roman" w:cs="Times New Roman"/>
                <w:b/>
                <w:sz w:val="24"/>
                <w:szCs w:val="24"/>
              </w:rPr>
              <w:t xml:space="preserve">Тираж: </w:t>
            </w:r>
            <w:r>
              <w:rPr>
                <w:rFonts w:ascii="Times New Roman" w:hAnsi="Times New Roman" w:cs="Times New Roman"/>
                <w:sz w:val="24"/>
                <w:szCs w:val="24"/>
              </w:rPr>
              <w:t>30 экз.</w:t>
            </w:r>
          </w:p>
        </w:tc>
      </w:tr>
    </w:tbl>
    <w:p w:rsidR="0048457F" w:rsidRDefault="0048457F" w:rsidP="00921414">
      <w:pPr>
        <w:tabs>
          <w:tab w:val="left" w:pos="0"/>
          <w:tab w:val="left" w:pos="851"/>
        </w:tabs>
        <w:spacing w:after="0"/>
        <w:ind w:firstLine="5670"/>
        <w:rPr>
          <w:rFonts w:ascii="Times New Roman" w:hAnsi="Times New Roman" w:cs="Times New Roman"/>
          <w:b/>
          <w:sz w:val="24"/>
          <w:szCs w:val="24"/>
        </w:rPr>
      </w:pPr>
    </w:p>
    <w:p w:rsidR="00921414" w:rsidRDefault="00921414" w:rsidP="00921414">
      <w:pPr>
        <w:tabs>
          <w:tab w:val="left" w:pos="0"/>
          <w:tab w:val="left" w:pos="851"/>
        </w:tabs>
        <w:spacing w:after="0"/>
        <w:ind w:firstLine="5670"/>
        <w:rPr>
          <w:rFonts w:ascii="Times New Roman" w:hAnsi="Times New Roman" w:cs="Times New Roman"/>
          <w:b/>
          <w:sz w:val="24"/>
          <w:szCs w:val="24"/>
        </w:rPr>
      </w:pPr>
    </w:p>
    <w:p w:rsidR="00921414" w:rsidRDefault="00921414" w:rsidP="00921414">
      <w:pPr>
        <w:tabs>
          <w:tab w:val="left" w:pos="0"/>
          <w:tab w:val="left" w:pos="851"/>
        </w:tabs>
        <w:spacing w:after="0"/>
        <w:ind w:firstLine="5670"/>
        <w:rPr>
          <w:rFonts w:ascii="Times New Roman" w:hAnsi="Times New Roman" w:cs="Times New Roman"/>
          <w:b/>
          <w:sz w:val="24"/>
          <w:szCs w:val="24"/>
        </w:rPr>
      </w:pPr>
    </w:p>
    <w:p w:rsidR="00921414" w:rsidRDefault="00921414" w:rsidP="00921414">
      <w:pPr>
        <w:tabs>
          <w:tab w:val="left" w:pos="0"/>
          <w:tab w:val="left" w:pos="851"/>
        </w:tabs>
        <w:spacing w:after="0"/>
        <w:ind w:firstLine="5670"/>
        <w:rPr>
          <w:rFonts w:ascii="Times New Roman" w:hAnsi="Times New Roman" w:cs="Times New Roman"/>
          <w:b/>
          <w:sz w:val="24"/>
          <w:szCs w:val="24"/>
        </w:rPr>
      </w:pPr>
    </w:p>
    <w:p w:rsidR="00921414" w:rsidRPr="00F110F3" w:rsidRDefault="00921414" w:rsidP="00921414">
      <w:pPr>
        <w:tabs>
          <w:tab w:val="left" w:pos="0"/>
          <w:tab w:val="left" w:pos="851"/>
        </w:tabs>
        <w:spacing w:after="0"/>
        <w:ind w:firstLine="5670"/>
        <w:rPr>
          <w:rFonts w:ascii="Times New Roman" w:hAnsi="Times New Roman" w:cs="Times New Roman"/>
          <w:b/>
          <w:sz w:val="24"/>
          <w:szCs w:val="24"/>
        </w:rPr>
      </w:pPr>
    </w:p>
    <w:p w:rsidR="00CD65B7" w:rsidRPr="00F110F3" w:rsidRDefault="00CD65B7" w:rsidP="00CD65B7">
      <w:pPr>
        <w:spacing w:after="0"/>
        <w:jc w:val="center"/>
        <w:rPr>
          <w:rFonts w:ascii="Times New Roman" w:hAnsi="Times New Roman" w:cs="Times New Roman"/>
          <w:b/>
          <w:sz w:val="24"/>
          <w:szCs w:val="24"/>
        </w:rPr>
      </w:pPr>
      <w:r w:rsidRPr="00F110F3">
        <w:rPr>
          <w:rFonts w:ascii="Times New Roman" w:hAnsi="Times New Roman" w:cs="Times New Roman"/>
          <w:b/>
          <w:sz w:val="24"/>
          <w:szCs w:val="24"/>
        </w:rPr>
        <w:lastRenderedPageBreak/>
        <w:t>ИНФОРМАЦИОННОЕ СООБЩЕНИЕ</w:t>
      </w:r>
    </w:p>
    <w:p w:rsidR="00CD65B7" w:rsidRDefault="00CD65B7" w:rsidP="00CD65B7">
      <w:pPr>
        <w:spacing w:after="0"/>
        <w:jc w:val="center"/>
        <w:rPr>
          <w:rFonts w:ascii="Times New Roman" w:hAnsi="Times New Roman" w:cs="Times New Roman"/>
          <w:b/>
          <w:sz w:val="24"/>
          <w:szCs w:val="24"/>
        </w:rPr>
      </w:pPr>
      <w:r w:rsidRPr="00F110F3">
        <w:rPr>
          <w:rFonts w:ascii="Times New Roman" w:hAnsi="Times New Roman" w:cs="Times New Roman"/>
          <w:b/>
          <w:sz w:val="24"/>
          <w:szCs w:val="24"/>
        </w:rPr>
        <w:t xml:space="preserve">о проведении аукциона в электронной форме по продаже  </w:t>
      </w:r>
      <w:r w:rsidRPr="008006F1">
        <w:rPr>
          <w:rFonts w:ascii="Times New Roman" w:hAnsi="Times New Roman" w:cs="Times New Roman"/>
          <w:b/>
          <w:sz w:val="24"/>
          <w:szCs w:val="24"/>
        </w:rPr>
        <w:t>Автомобиля</w:t>
      </w:r>
      <w:r>
        <w:rPr>
          <w:rFonts w:ascii="Times New Roman" w:hAnsi="Times New Roman" w:cs="Times New Roman"/>
          <w:b/>
          <w:sz w:val="24"/>
          <w:szCs w:val="24"/>
        </w:rPr>
        <w:t xml:space="preserve"> (13 мест</w:t>
      </w:r>
      <w:r w:rsidRPr="008006F1">
        <w:rPr>
          <w:rFonts w:ascii="Times New Roman" w:hAnsi="Times New Roman" w:cs="Times New Roman"/>
          <w:b/>
          <w:sz w:val="24"/>
          <w:szCs w:val="24"/>
        </w:rPr>
        <w:t xml:space="preserve"> специализированное пассажирское</w:t>
      </w:r>
      <w:r>
        <w:rPr>
          <w:rFonts w:ascii="Times New Roman" w:hAnsi="Times New Roman" w:cs="Times New Roman"/>
          <w:b/>
          <w:sz w:val="24"/>
          <w:szCs w:val="24"/>
        </w:rPr>
        <w:t>)</w:t>
      </w:r>
      <w:r w:rsidRPr="008006F1">
        <w:rPr>
          <w:rFonts w:ascii="Times New Roman" w:hAnsi="Times New Roman" w:cs="Times New Roman"/>
          <w:b/>
          <w:sz w:val="24"/>
          <w:szCs w:val="24"/>
        </w:rPr>
        <w:t xml:space="preserve"> ГАЗ – 32213, государственный регистрационный знак №  А 693 ТА 08, 2009</w:t>
      </w:r>
      <w:r>
        <w:rPr>
          <w:rFonts w:ascii="Times New Roman" w:hAnsi="Times New Roman" w:cs="Times New Roman"/>
          <w:b/>
          <w:sz w:val="24"/>
          <w:szCs w:val="24"/>
        </w:rPr>
        <w:t xml:space="preserve"> года выпуска</w:t>
      </w:r>
    </w:p>
    <w:p w:rsidR="00CD65B7" w:rsidRPr="00F110F3" w:rsidRDefault="00CD65B7" w:rsidP="00CD65B7">
      <w:pPr>
        <w:spacing w:after="0"/>
        <w:jc w:val="center"/>
        <w:rPr>
          <w:b/>
          <w:szCs w:val="24"/>
        </w:rPr>
      </w:pPr>
      <w:r w:rsidRPr="008006F1">
        <w:rPr>
          <w:rFonts w:ascii="Times New Roman" w:hAnsi="Times New Roman" w:cs="Times New Roman"/>
          <w:b/>
          <w:sz w:val="24"/>
          <w:szCs w:val="24"/>
        </w:rPr>
        <w:t xml:space="preserve"> </w:t>
      </w:r>
    </w:p>
    <w:p w:rsidR="00CD65B7" w:rsidRPr="00F110F3" w:rsidRDefault="00CD65B7" w:rsidP="00CD65B7">
      <w:pPr>
        <w:pStyle w:val="a8"/>
        <w:tabs>
          <w:tab w:val="left" w:pos="851"/>
          <w:tab w:val="left" w:pos="993"/>
        </w:tabs>
        <w:spacing w:line="276" w:lineRule="auto"/>
        <w:ind w:firstLine="709"/>
        <w:jc w:val="both"/>
        <w:rPr>
          <w:b w:val="0"/>
          <w:szCs w:val="24"/>
        </w:rPr>
      </w:pPr>
      <w:r w:rsidRPr="00F110F3">
        <w:rPr>
          <w:b w:val="0"/>
          <w:szCs w:val="24"/>
        </w:rPr>
        <w:t>1. Администрация Юстинского районного муниципального образования Республики Калмыкия (далее – Администрация ЮРМО РК, Продавец) сообщает о проведении аукциона в электронной форме по продаже в порядке приватизации объекта имущества, находящегося в муниципальной собственности Юстинского районного муниципального образования Республики Калмыкия.</w:t>
      </w:r>
    </w:p>
    <w:p w:rsidR="00CD65B7" w:rsidRPr="00F110F3" w:rsidRDefault="00CD65B7" w:rsidP="00CD65B7">
      <w:pPr>
        <w:spacing w:after="0"/>
        <w:ind w:firstLine="720"/>
        <w:jc w:val="both"/>
        <w:rPr>
          <w:rFonts w:ascii="Times New Roman" w:hAnsi="Times New Roman" w:cs="Times New Roman"/>
          <w:b/>
          <w:sz w:val="24"/>
          <w:szCs w:val="24"/>
        </w:rPr>
      </w:pPr>
      <w:r w:rsidRPr="00F110F3">
        <w:rPr>
          <w:rFonts w:ascii="Times New Roman" w:hAnsi="Times New Roman" w:cs="Times New Roman"/>
          <w:b/>
          <w:sz w:val="24"/>
          <w:szCs w:val="24"/>
        </w:rPr>
        <w:t xml:space="preserve">Основание проведения торгов – </w:t>
      </w:r>
      <w:r w:rsidRPr="00F110F3">
        <w:rPr>
          <w:rFonts w:ascii="Times New Roman" w:hAnsi="Times New Roman" w:cs="Times New Roman"/>
          <w:sz w:val="24"/>
          <w:szCs w:val="24"/>
        </w:rPr>
        <w:t xml:space="preserve">постановление </w:t>
      </w:r>
      <w:r>
        <w:rPr>
          <w:rFonts w:ascii="Times New Roman" w:hAnsi="Times New Roman" w:cs="Times New Roman"/>
          <w:sz w:val="24"/>
          <w:szCs w:val="24"/>
        </w:rPr>
        <w:t xml:space="preserve">И.о. </w:t>
      </w:r>
      <w:r w:rsidRPr="00F110F3">
        <w:rPr>
          <w:rFonts w:ascii="Times New Roman" w:hAnsi="Times New Roman" w:cs="Times New Roman"/>
          <w:sz w:val="24"/>
          <w:szCs w:val="24"/>
        </w:rPr>
        <w:t xml:space="preserve">Главы Администрации Юстинского районного муниципального образования Республики Калмыкия  от </w:t>
      </w:r>
      <w:r w:rsidR="007F4CA9">
        <w:rPr>
          <w:rFonts w:ascii="Times New Roman" w:hAnsi="Times New Roman" w:cs="Times New Roman"/>
          <w:sz w:val="24"/>
          <w:szCs w:val="24"/>
        </w:rPr>
        <w:t>«  08</w:t>
      </w:r>
      <w:r>
        <w:rPr>
          <w:rFonts w:ascii="Times New Roman" w:hAnsi="Times New Roman" w:cs="Times New Roman"/>
          <w:sz w:val="24"/>
          <w:szCs w:val="24"/>
        </w:rPr>
        <w:t xml:space="preserve"> » июля</w:t>
      </w:r>
      <w:r w:rsidRPr="00F110F3">
        <w:rPr>
          <w:rFonts w:ascii="Times New Roman" w:hAnsi="Times New Roman" w:cs="Times New Roman"/>
          <w:sz w:val="24"/>
          <w:szCs w:val="24"/>
        </w:rPr>
        <w:t xml:space="preserve"> 2020г. № </w:t>
      </w:r>
      <w:r w:rsidR="007F4CA9">
        <w:rPr>
          <w:rFonts w:ascii="Times New Roman" w:hAnsi="Times New Roman" w:cs="Times New Roman"/>
          <w:sz w:val="24"/>
          <w:szCs w:val="24"/>
        </w:rPr>
        <w:t xml:space="preserve"> 157</w:t>
      </w:r>
      <w:r>
        <w:rPr>
          <w:rFonts w:ascii="Times New Roman" w:hAnsi="Times New Roman" w:cs="Times New Roman"/>
          <w:sz w:val="24"/>
          <w:szCs w:val="24"/>
        </w:rPr>
        <w:t xml:space="preserve"> </w:t>
      </w:r>
      <w:r w:rsidRPr="00F110F3">
        <w:rPr>
          <w:rFonts w:ascii="Times New Roman" w:hAnsi="Times New Roman" w:cs="Times New Roman"/>
          <w:sz w:val="24"/>
          <w:szCs w:val="24"/>
        </w:rPr>
        <w:t>.</w:t>
      </w:r>
    </w:p>
    <w:p w:rsidR="00CD65B7" w:rsidRPr="00F110F3" w:rsidRDefault="00CD65B7" w:rsidP="00CD65B7">
      <w:pPr>
        <w:spacing w:after="0"/>
        <w:ind w:firstLine="720"/>
        <w:jc w:val="both"/>
        <w:rPr>
          <w:rFonts w:ascii="Times New Roman" w:hAnsi="Times New Roman" w:cs="Times New Roman"/>
          <w:sz w:val="24"/>
          <w:szCs w:val="24"/>
        </w:rPr>
      </w:pPr>
      <w:r w:rsidRPr="00F110F3">
        <w:rPr>
          <w:rFonts w:ascii="Times New Roman" w:hAnsi="Times New Roman" w:cs="Times New Roman"/>
          <w:b/>
          <w:sz w:val="24"/>
          <w:szCs w:val="24"/>
        </w:rPr>
        <w:t>Собственник выставляемого на торги имущества –</w:t>
      </w:r>
      <w:r w:rsidRPr="00F110F3">
        <w:rPr>
          <w:rFonts w:ascii="Times New Roman" w:hAnsi="Times New Roman" w:cs="Times New Roman"/>
          <w:sz w:val="24"/>
          <w:szCs w:val="24"/>
        </w:rPr>
        <w:t xml:space="preserve"> Юстинское районное муниципальное образование Республики Калмыкия</w:t>
      </w:r>
      <w:r w:rsidRPr="00F110F3">
        <w:rPr>
          <w:rFonts w:ascii="Times New Roman" w:hAnsi="Times New Roman" w:cs="Times New Roman"/>
          <w:bCs/>
          <w:iCs/>
          <w:sz w:val="24"/>
          <w:szCs w:val="24"/>
        </w:rPr>
        <w:t>.</w:t>
      </w:r>
    </w:p>
    <w:p w:rsidR="00CD65B7" w:rsidRPr="00F110F3" w:rsidRDefault="00CD65B7" w:rsidP="00CD65B7">
      <w:pPr>
        <w:pStyle w:val="21"/>
        <w:spacing w:after="0" w:line="276" w:lineRule="auto"/>
        <w:ind w:firstLine="720"/>
        <w:rPr>
          <w:spacing w:val="-4"/>
          <w:sz w:val="24"/>
          <w:szCs w:val="24"/>
        </w:rPr>
      </w:pPr>
      <w:r w:rsidRPr="00F110F3">
        <w:rPr>
          <w:b/>
          <w:sz w:val="24"/>
          <w:szCs w:val="24"/>
        </w:rPr>
        <w:t>Продавец муниципального имущества</w:t>
      </w:r>
      <w:r w:rsidRPr="00F110F3">
        <w:rPr>
          <w:b/>
          <w:i/>
          <w:sz w:val="24"/>
          <w:szCs w:val="24"/>
        </w:rPr>
        <w:t xml:space="preserve"> </w:t>
      </w:r>
      <w:r w:rsidRPr="00F110F3">
        <w:rPr>
          <w:bCs/>
          <w:iCs/>
          <w:sz w:val="24"/>
          <w:szCs w:val="24"/>
        </w:rPr>
        <w:t>– Администрация Юстинского районного муниципального образования Республики Калмыкия</w:t>
      </w:r>
      <w:r w:rsidRPr="00F110F3">
        <w:rPr>
          <w:sz w:val="24"/>
          <w:szCs w:val="24"/>
        </w:rPr>
        <w:t xml:space="preserve"> ОГРН 1020800733227, ИНН 0811902627. Юридический адрес: </w:t>
      </w:r>
      <w:r w:rsidRPr="00F110F3">
        <w:rPr>
          <w:spacing w:val="-4"/>
          <w:sz w:val="24"/>
          <w:szCs w:val="24"/>
        </w:rPr>
        <w:t>Республика Калмыкия, г. Республика Калмыкия, Юстинский район, п. Цаган Аман, ул. Советская, д</w:t>
      </w:r>
      <w:r w:rsidRPr="00F110F3">
        <w:rPr>
          <w:sz w:val="24"/>
          <w:szCs w:val="24"/>
        </w:rPr>
        <w:t xml:space="preserve">. 46 Фактический адрес: </w:t>
      </w:r>
      <w:r w:rsidRPr="00F110F3">
        <w:rPr>
          <w:spacing w:val="-4"/>
          <w:sz w:val="24"/>
          <w:szCs w:val="24"/>
        </w:rPr>
        <w:t>359300, Республика Калмыкия,  Юстинский район, п. Цаган Аман, ул. Советская, д</w:t>
      </w:r>
      <w:r w:rsidRPr="00F110F3">
        <w:rPr>
          <w:sz w:val="24"/>
          <w:szCs w:val="24"/>
        </w:rPr>
        <w:t>. 46,</w:t>
      </w:r>
      <w:r w:rsidRPr="00F110F3">
        <w:rPr>
          <w:spacing w:val="-4"/>
          <w:sz w:val="24"/>
          <w:szCs w:val="24"/>
        </w:rPr>
        <w:t xml:space="preserve"> Телефон: 8(84744)9-10-48, 8(84744)9-23-63. Официальный сайт  </w:t>
      </w:r>
      <w:hyperlink r:id="rId8" w:history="1">
        <w:r w:rsidRPr="00F110F3">
          <w:rPr>
            <w:rStyle w:val="a5"/>
            <w:sz w:val="24"/>
            <w:szCs w:val="24"/>
          </w:rPr>
          <w:t>http://юстинский-район.рф/</w:t>
        </w:r>
      </w:hyperlink>
      <w:r w:rsidRPr="00F110F3">
        <w:rPr>
          <w:color w:val="FF0000"/>
          <w:sz w:val="24"/>
          <w:szCs w:val="24"/>
        </w:rPr>
        <w:t>.</w:t>
      </w:r>
    </w:p>
    <w:p w:rsidR="00CD65B7" w:rsidRPr="00F110F3" w:rsidRDefault="00CD65B7" w:rsidP="00CD65B7">
      <w:pPr>
        <w:spacing w:after="0"/>
        <w:ind w:firstLine="709"/>
        <w:jc w:val="both"/>
        <w:rPr>
          <w:rFonts w:ascii="Times New Roman" w:hAnsi="Times New Roman" w:cs="Times New Roman"/>
          <w:sz w:val="24"/>
          <w:szCs w:val="24"/>
        </w:rPr>
      </w:pPr>
      <w:r w:rsidRPr="00F110F3">
        <w:rPr>
          <w:rFonts w:ascii="Times New Roman" w:hAnsi="Times New Roman" w:cs="Times New Roman"/>
          <w:b/>
          <w:spacing w:val="-4"/>
          <w:sz w:val="24"/>
          <w:szCs w:val="24"/>
        </w:rPr>
        <w:t xml:space="preserve">Оператор электронной площадки, организующий аукцион в электронной форме: </w:t>
      </w:r>
      <w:r w:rsidRPr="00F110F3">
        <w:rPr>
          <w:rFonts w:ascii="Times New Roman" w:hAnsi="Times New Roman" w:cs="Times New Roman"/>
          <w:sz w:val="24"/>
          <w:szCs w:val="24"/>
        </w:rPr>
        <w:t xml:space="preserve">Акционерное общество «Единая электронная торговая площадка» </w:t>
      </w:r>
      <w:r w:rsidRPr="00F110F3">
        <w:rPr>
          <w:rFonts w:ascii="Times New Roman" w:hAnsi="Times New Roman" w:cs="Times New Roman"/>
          <w:sz w:val="24"/>
          <w:szCs w:val="24"/>
        </w:rPr>
        <w:br/>
      </w:r>
      <w:r w:rsidRPr="00F110F3">
        <w:rPr>
          <w:rFonts w:ascii="Times New Roman" w:eastAsia="Calibri" w:hAnsi="Times New Roman" w:cs="Times New Roman"/>
          <w:sz w:val="24"/>
          <w:szCs w:val="24"/>
          <w:lang w:eastAsia="en-US"/>
        </w:rPr>
        <w:t xml:space="preserve">(далее – АО </w:t>
      </w:r>
      <w:r w:rsidRPr="00F110F3">
        <w:rPr>
          <w:rFonts w:ascii="Times New Roman" w:hAnsi="Times New Roman" w:cs="Times New Roman"/>
          <w:sz w:val="24"/>
          <w:szCs w:val="24"/>
        </w:rPr>
        <w:t>«Единая электронная торговая площадка»,</w:t>
      </w:r>
      <w:r w:rsidRPr="00F110F3">
        <w:rPr>
          <w:rFonts w:ascii="Times New Roman" w:eastAsia="Calibri" w:hAnsi="Times New Roman" w:cs="Times New Roman"/>
          <w:sz w:val="24"/>
          <w:szCs w:val="24"/>
          <w:lang w:eastAsia="en-US"/>
        </w:rPr>
        <w:t xml:space="preserve"> Оператор электронной площадки, Организатор торгов)</w:t>
      </w:r>
      <w:r w:rsidRPr="00F110F3">
        <w:rPr>
          <w:rFonts w:ascii="Times New Roman" w:hAnsi="Times New Roman" w:cs="Times New Roman"/>
          <w:sz w:val="24"/>
          <w:szCs w:val="24"/>
        </w:rPr>
        <w:t xml:space="preserve"> (ОГРН 1097746299353; ИНН 7707704692; адрес (место нахождения): 115114, г. Москва, ул. Кожевническая, д.14, стр. 5, телефон </w:t>
      </w:r>
      <w:r w:rsidRPr="00F110F3">
        <w:rPr>
          <w:rFonts w:ascii="Times New Roman" w:hAnsi="Times New Roman" w:cs="Times New Roman"/>
          <w:sz w:val="24"/>
          <w:szCs w:val="24"/>
        </w:rPr>
        <w:br/>
        <w:t xml:space="preserve">8 (495) 276-16-26, официальный сайт </w:t>
      </w:r>
      <w:hyperlink r:id="rId9" w:history="1">
        <w:r w:rsidRPr="00F110F3">
          <w:rPr>
            <w:rFonts w:ascii="Times New Roman" w:hAnsi="Times New Roman" w:cs="Times New Roman"/>
            <w:sz w:val="24"/>
            <w:szCs w:val="24"/>
          </w:rPr>
          <w:t>www.roseltorg.ru</w:t>
        </w:r>
      </w:hyperlink>
      <w:r w:rsidRPr="00F110F3">
        <w:rPr>
          <w:rFonts w:ascii="Times New Roman" w:hAnsi="Times New Roman" w:cs="Times New Roman"/>
          <w:sz w:val="24"/>
          <w:szCs w:val="24"/>
        </w:rPr>
        <w:t xml:space="preserve">. </w:t>
      </w:r>
    </w:p>
    <w:p w:rsidR="00CD65B7" w:rsidRPr="00180DAE" w:rsidRDefault="00CD65B7" w:rsidP="00CD65B7">
      <w:pPr>
        <w:pStyle w:val="a6"/>
        <w:spacing w:line="276" w:lineRule="auto"/>
        <w:ind w:firstLine="709"/>
        <w:jc w:val="both"/>
        <w:rPr>
          <w:sz w:val="24"/>
          <w:szCs w:val="24"/>
        </w:rPr>
      </w:pPr>
      <w:r w:rsidRPr="00180DAE">
        <w:rPr>
          <w:b/>
          <w:sz w:val="24"/>
          <w:szCs w:val="24"/>
        </w:rPr>
        <w:t>Форма торгов (способ приватизации) –</w:t>
      </w:r>
      <w:r w:rsidRPr="00180DAE">
        <w:rPr>
          <w:sz w:val="24"/>
          <w:szCs w:val="24"/>
        </w:rPr>
        <w:t xml:space="preserve"> Аукцион в электронной форме, открытый по составу участников и по форме подачи предложений о цене.</w:t>
      </w:r>
    </w:p>
    <w:p w:rsidR="00CD65B7" w:rsidRPr="00F64C47" w:rsidRDefault="00CD65B7" w:rsidP="00CD65B7">
      <w:pPr>
        <w:spacing w:after="0"/>
        <w:ind w:firstLine="720"/>
        <w:jc w:val="both"/>
        <w:rPr>
          <w:rFonts w:ascii="Times New Roman" w:hAnsi="Times New Roman" w:cs="Times New Roman"/>
          <w:sz w:val="24"/>
          <w:szCs w:val="24"/>
        </w:rPr>
      </w:pPr>
      <w:r w:rsidRPr="00180DAE">
        <w:rPr>
          <w:rFonts w:ascii="Times New Roman" w:hAnsi="Times New Roman" w:cs="Times New Roman"/>
          <w:b/>
          <w:sz w:val="24"/>
          <w:szCs w:val="24"/>
        </w:rPr>
        <w:t xml:space="preserve">Дата начала приема заявок на участие в аукционе -  </w:t>
      </w:r>
      <w:r w:rsidRPr="00F64C47">
        <w:rPr>
          <w:rFonts w:ascii="Times New Roman" w:hAnsi="Times New Roman" w:cs="Times New Roman"/>
          <w:sz w:val="24"/>
          <w:szCs w:val="24"/>
        </w:rPr>
        <w:t>10 июля 2020 года, 08:00 часов.</w:t>
      </w:r>
    </w:p>
    <w:p w:rsidR="00CD65B7" w:rsidRPr="00F64C47" w:rsidRDefault="00CD65B7" w:rsidP="00CD65B7">
      <w:pPr>
        <w:spacing w:after="0"/>
        <w:ind w:firstLine="720"/>
        <w:jc w:val="both"/>
        <w:rPr>
          <w:rFonts w:ascii="Times New Roman" w:hAnsi="Times New Roman" w:cs="Times New Roman"/>
          <w:sz w:val="24"/>
          <w:szCs w:val="24"/>
          <w:highlight w:val="yellow"/>
        </w:rPr>
      </w:pPr>
      <w:r w:rsidRPr="00F64C47">
        <w:rPr>
          <w:rFonts w:ascii="Times New Roman" w:hAnsi="Times New Roman" w:cs="Times New Roman"/>
          <w:b/>
          <w:sz w:val="24"/>
          <w:szCs w:val="24"/>
        </w:rPr>
        <w:t xml:space="preserve">Дата окончания приема заявок на участие в аукционе - </w:t>
      </w:r>
      <w:r w:rsidRPr="00F64C47">
        <w:rPr>
          <w:rFonts w:ascii="Times New Roman" w:hAnsi="Times New Roman" w:cs="Times New Roman"/>
          <w:sz w:val="24"/>
          <w:szCs w:val="24"/>
        </w:rPr>
        <w:t xml:space="preserve"> 09 августа 2020 года, 17:00 часов.</w:t>
      </w:r>
    </w:p>
    <w:p w:rsidR="00CD65B7" w:rsidRPr="00F64C47" w:rsidRDefault="00CD65B7" w:rsidP="00CD65B7">
      <w:pPr>
        <w:spacing w:after="0"/>
        <w:ind w:firstLine="720"/>
        <w:jc w:val="both"/>
        <w:rPr>
          <w:rFonts w:ascii="Times New Roman" w:hAnsi="Times New Roman" w:cs="Times New Roman"/>
          <w:sz w:val="24"/>
          <w:szCs w:val="24"/>
        </w:rPr>
      </w:pPr>
      <w:r w:rsidRPr="00F64C47">
        <w:rPr>
          <w:rFonts w:ascii="Times New Roman" w:hAnsi="Times New Roman" w:cs="Times New Roman"/>
          <w:b/>
          <w:sz w:val="24"/>
          <w:szCs w:val="24"/>
        </w:rPr>
        <w:t>Время и место приема заявок</w:t>
      </w:r>
      <w:r w:rsidRPr="00F64C47">
        <w:rPr>
          <w:rFonts w:ascii="Times New Roman" w:hAnsi="Times New Roman" w:cs="Times New Roman"/>
          <w:sz w:val="24"/>
          <w:szCs w:val="24"/>
        </w:rPr>
        <w:t xml:space="preserve"> – круглосуточно в сети Интернет по адресу: </w:t>
      </w:r>
      <w:hyperlink r:id="rId10" w:history="1">
        <w:r w:rsidRPr="00F64C47">
          <w:rPr>
            <w:rStyle w:val="a5"/>
            <w:rFonts w:ascii="Times New Roman" w:hAnsi="Times New Roman" w:cs="Times New Roman"/>
            <w:color w:val="auto"/>
            <w:sz w:val="24"/>
            <w:szCs w:val="24"/>
            <w:lang w:val="en-US"/>
          </w:rPr>
          <w:t>www</w:t>
        </w:r>
        <w:r w:rsidRPr="00F64C47">
          <w:rPr>
            <w:rStyle w:val="a5"/>
            <w:rFonts w:ascii="Times New Roman" w:hAnsi="Times New Roman" w:cs="Times New Roman"/>
            <w:color w:val="auto"/>
            <w:sz w:val="24"/>
            <w:szCs w:val="24"/>
          </w:rPr>
          <w:t>.</w:t>
        </w:r>
        <w:r w:rsidRPr="00F64C47">
          <w:rPr>
            <w:rStyle w:val="a5"/>
            <w:rFonts w:ascii="Times New Roman" w:hAnsi="Times New Roman" w:cs="Times New Roman"/>
            <w:color w:val="auto"/>
            <w:sz w:val="24"/>
            <w:szCs w:val="24"/>
            <w:lang w:val="en-US"/>
          </w:rPr>
          <w:t>roseltorg</w:t>
        </w:r>
        <w:r w:rsidRPr="00F64C47">
          <w:rPr>
            <w:rStyle w:val="a5"/>
            <w:rFonts w:ascii="Times New Roman" w:hAnsi="Times New Roman" w:cs="Times New Roman"/>
            <w:color w:val="auto"/>
            <w:sz w:val="24"/>
            <w:szCs w:val="24"/>
          </w:rPr>
          <w:t>.</w:t>
        </w:r>
        <w:r w:rsidRPr="00F64C47">
          <w:rPr>
            <w:rStyle w:val="a5"/>
            <w:rFonts w:ascii="Times New Roman" w:hAnsi="Times New Roman" w:cs="Times New Roman"/>
            <w:color w:val="auto"/>
            <w:sz w:val="24"/>
            <w:szCs w:val="24"/>
            <w:lang w:val="en-US"/>
          </w:rPr>
          <w:t>ru</w:t>
        </w:r>
      </w:hyperlink>
    </w:p>
    <w:p w:rsidR="00CD65B7" w:rsidRPr="00F64C47" w:rsidRDefault="00CD65B7" w:rsidP="00CD65B7">
      <w:pPr>
        <w:spacing w:after="0"/>
        <w:ind w:firstLine="720"/>
        <w:jc w:val="both"/>
        <w:rPr>
          <w:rFonts w:ascii="Times New Roman" w:hAnsi="Times New Roman" w:cs="Times New Roman"/>
          <w:sz w:val="24"/>
          <w:szCs w:val="24"/>
        </w:rPr>
      </w:pPr>
      <w:r w:rsidRPr="00F64C47">
        <w:rPr>
          <w:rFonts w:ascii="Times New Roman" w:hAnsi="Times New Roman" w:cs="Times New Roman"/>
          <w:b/>
          <w:sz w:val="24"/>
          <w:szCs w:val="24"/>
        </w:rPr>
        <w:t xml:space="preserve">Дата и место определения участников аукциона </w:t>
      </w:r>
      <w:r w:rsidRPr="00F64C47">
        <w:rPr>
          <w:rFonts w:ascii="Times New Roman" w:hAnsi="Times New Roman" w:cs="Times New Roman"/>
          <w:sz w:val="24"/>
          <w:szCs w:val="24"/>
        </w:rPr>
        <w:t xml:space="preserve">10 августа 2020г. </w:t>
      </w:r>
    </w:p>
    <w:p w:rsidR="00CD65B7" w:rsidRPr="00F64C47" w:rsidRDefault="00CD65B7" w:rsidP="00CD65B7">
      <w:pPr>
        <w:autoSpaceDE w:val="0"/>
        <w:autoSpaceDN w:val="0"/>
        <w:adjustRightInd w:val="0"/>
        <w:spacing w:after="0"/>
        <w:ind w:firstLine="709"/>
        <w:jc w:val="both"/>
        <w:textAlignment w:val="center"/>
        <w:rPr>
          <w:b/>
          <w:iCs/>
          <w:sz w:val="24"/>
          <w:szCs w:val="24"/>
        </w:rPr>
      </w:pPr>
      <w:r w:rsidRPr="00F64C47">
        <w:rPr>
          <w:rFonts w:ascii="Times New Roman" w:hAnsi="Times New Roman" w:cs="Times New Roman"/>
          <w:b/>
          <w:sz w:val="24"/>
          <w:szCs w:val="24"/>
        </w:rPr>
        <w:t>Дата, время и место подведения итогов аукциона (дата проведения аукциона) –</w:t>
      </w:r>
      <w:r w:rsidRPr="00F64C47">
        <w:rPr>
          <w:rFonts w:ascii="Times New Roman" w:hAnsi="Times New Roman" w:cs="Times New Roman"/>
          <w:sz w:val="24"/>
          <w:szCs w:val="24"/>
        </w:rPr>
        <w:t xml:space="preserve"> </w:t>
      </w:r>
      <w:r w:rsidRPr="00F64C47">
        <w:rPr>
          <w:rFonts w:ascii="Times New Roman" w:hAnsi="Times New Roman" w:cs="Times New Roman"/>
          <w:sz w:val="24"/>
          <w:szCs w:val="24"/>
        </w:rPr>
        <w:br/>
      </w:r>
      <w:r w:rsidRPr="00F64C47">
        <w:rPr>
          <w:rFonts w:ascii="Times New Roman" w:hAnsi="Times New Roman" w:cs="Times New Roman"/>
          <w:sz w:val="24"/>
          <w:szCs w:val="24"/>
        </w:rPr>
        <w:tab/>
        <w:t>13 августа 2020 года в 10 часов 00 минут по московскому времени  на электронной торговой площадке АО «Единая электронная торговая площадка»</w:t>
      </w:r>
      <w:r w:rsidRPr="00F64C47">
        <w:rPr>
          <w:rFonts w:ascii="Times New Roman" w:hAnsi="Times New Roman" w:cs="Times New Roman"/>
          <w:b/>
          <w:sz w:val="24"/>
          <w:szCs w:val="24"/>
        </w:rPr>
        <w:t xml:space="preserve"> </w:t>
      </w:r>
      <w:hyperlink r:id="rId11" w:history="1">
        <w:r w:rsidRPr="00F64C47">
          <w:rPr>
            <w:rStyle w:val="a5"/>
            <w:rFonts w:ascii="Times New Roman" w:hAnsi="Times New Roman" w:cs="Times New Roman"/>
            <w:color w:val="auto"/>
            <w:sz w:val="24"/>
            <w:szCs w:val="24"/>
            <w:lang w:val="en-US"/>
          </w:rPr>
          <w:t>www</w:t>
        </w:r>
        <w:r w:rsidRPr="00F64C47">
          <w:rPr>
            <w:rStyle w:val="a5"/>
            <w:rFonts w:ascii="Times New Roman" w:hAnsi="Times New Roman" w:cs="Times New Roman"/>
            <w:color w:val="auto"/>
            <w:sz w:val="24"/>
            <w:szCs w:val="24"/>
          </w:rPr>
          <w:t>.</w:t>
        </w:r>
        <w:r w:rsidRPr="00F64C47">
          <w:rPr>
            <w:rStyle w:val="a5"/>
            <w:rFonts w:ascii="Times New Roman" w:hAnsi="Times New Roman" w:cs="Times New Roman"/>
            <w:color w:val="auto"/>
            <w:sz w:val="24"/>
            <w:szCs w:val="24"/>
            <w:lang w:val="en-US"/>
          </w:rPr>
          <w:t>roseltorg</w:t>
        </w:r>
        <w:r w:rsidRPr="00F64C47">
          <w:rPr>
            <w:rStyle w:val="a5"/>
            <w:rFonts w:ascii="Times New Roman" w:hAnsi="Times New Roman" w:cs="Times New Roman"/>
            <w:color w:val="auto"/>
            <w:sz w:val="24"/>
            <w:szCs w:val="24"/>
          </w:rPr>
          <w:t>.</w:t>
        </w:r>
        <w:r w:rsidRPr="00F64C47">
          <w:rPr>
            <w:rStyle w:val="a5"/>
            <w:rFonts w:ascii="Times New Roman" w:hAnsi="Times New Roman" w:cs="Times New Roman"/>
            <w:color w:val="auto"/>
            <w:sz w:val="24"/>
            <w:szCs w:val="24"/>
            <w:lang w:val="en-US"/>
          </w:rPr>
          <w:t>ru</w:t>
        </w:r>
      </w:hyperlink>
      <w:r w:rsidRPr="00F64C47">
        <w:rPr>
          <w:rFonts w:ascii="Times New Roman" w:hAnsi="Times New Roman" w:cs="Times New Roman"/>
          <w:sz w:val="24"/>
          <w:szCs w:val="24"/>
        </w:rPr>
        <w:t>.</w:t>
      </w:r>
    </w:p>
    <w:p w:rsidR="00CD65B7" w:rsidRDefault="00CD65B7" w:rsidP="00CD65B7">
      <w:pPr>
        <w:pStyle w:val="21"/>
        <w:tabs>
          <w:tab w:val="left" w:pos="0"/>
        </w:tabs>
        <w:spacing w:after="0" w:line="276" w:lineRule="auto"/>
        <w:jc w:val="center"/>
        <w:rPr>
          <w:b/>
          <w:iCs/>
          <w:sz w:val="24"/>
          <w:szCs w:val="24"/>
        </w:rPr>
      </w:pPr>
    </w:p>
    <w:p w:rsidR="00CD65B7" w:rsidRPr="00F110F3" w:rsidRDefault="00CD65B7" w:rsidP="00CD65B7">
      <w:pPr>
        <w:pStyle w:val="21"/>
        <w:tabs>
          <w:tab w:val="left" w:pos="0"/>
        </w:tabs>
        <w:spacing w:after="0" w:line="276" w:lineRule="auto"/>
        <w:jc w:val="center"/>
        <w:rPr>
          <w:b/>
          <w:iCs/>
          <w:sz w:val="24"/>
          <w:szCs w:val="24"/>
        </w:rPr>
      </w:pPr>
      <w:r w:rsidRPr="00F110F3">
        <w:rPr>
          <w:b/>
          <w:iCs/>
          <w:sz w:val="24"/>
          <w:szCs w:val="24"/>
        </w:rPr>
        <w:t>2. Сведения о предмете торгов</w:t>
      </w:r>
    </w:p>
    <w:p w:rsidR="00CD65B7" w:rsidRDefault="00CD65B7" w:rsidP="00CD65B7">
      <w:pPr>
        <w:pStyle w:val="21"/>
        <w:spacing w:after="0" w:line="276" w:lineRule="auto"/>
        <w:ind w:firstLine="709"/>
        <w:rPr>
          <w:sz w:val="24"/>
          <w:szCs w:val="24"/>
        </w:rPr>
      </w:pPr>
      <w:r w:rsidRPr="00F110F3">
        <w:rPr>
          <w:b/>
          <w:sz w:val="24"/>
          <w:szCs w:val="24"/>
        </w:rPr>
        <w:t>Наименования и иные позволяющие его индивидуализировать сведения.</w:t>
      </w:r>
      <w:r w:rsidRPr="00F110F3">
        <w:rPr>
          <w:sz w:val="24"/>
          <w:szCs w:val="24"/>
        </w:rPr>
        <w:t xml:space="preserve"> </w:t>
      </w:r>
    </w:p>
    <w:p w:rsidR="00CD65B7" w:rsidRPr="000E6B94" w:rsidRDefault="00CD65B7" w:rsidP="00CD65B7">
      <w:pPr>
        <w:pStyle w:val="21"/>
        <w:spacing w:after="0" w:line="276" w:lineRule="auto"/>
        <w:ind w:firstLine="709"/>
        <w:rPr>
          <w:sz w:val="24"/>
          <w:szCs w:val="24"/>
        </w:rPr>
      </w:pPr>
      <w:r w:rsidRPr="00F110F3">
        <w:rPr>
          <w:b/>
          <w:sz w:val="24"/>
          <w:szCs w:val="24"/>
        </w:rPr>
        <w:t xml:space="preserve">Лот №1: </w:t>
      </w:r>
      <w:r>
        <w:rPr>
          <w:b/>
          <w:sz w:val="24"/>
          <w:szCs w:val="24"/>
        </w:rPr>
        <w:t xml:space="preserve"> </w:t>
      </w:r>
      <w:r w:rsidRPr="00D21F28">
        <w:rPr>
          <w:sz w:val="24"/>
          <w:szCs w:val="24"/>
        </w:rPr>
        <w:t>Авто</w:t>
      </w:r>
      <w:r>
        <w:rPr>
          <w:sz w:val="24"/>
          <w:szCs w:val="24"/>
        </w:rPr>
        <w:t>мобиль (13 мест)</w:t>
      </w:r>
      <w:r w:rsidRPr="00D21F28">
        <w:rPr>
          <w:sz w:val="24"/>
          <w:szCs w:val="24"/>
        </w:rPr>
        <w:t xml:space="preserve"> </w:t>
      </w:r>
      <w:r>
        <w:rPr>
          <w:sz w:val="24"/>
          <w:szCs w:val="24"/>
        </w:rPr>
        <w:t xml:space="preserve">специализированное пассажирское </w:t>
      </w:r>
      <w:r w:rsidRPr="00D21F28">
        <w:rPr>
          <w:sz w:val="24"/>
          <w:szCs w:val="24"/>
        </w:rPr>
        <w:t xml:space="preserve">ГАЗ – 32213, государственный регистрационный знак №  А </w:t>
      </w:r>
      <w:r>
        <w:rPr>
          <w:sz w:val="24"/>
          <w:szCs w:val="24"/>
        </w:rPr>
        <w:t>693</w:t>
      </w:r>
      <w:r w:rsidRPr="00D21F28">
        <w:rPr>
          <w:sz w:val="24"/>
          <w:szCs w:val="24"/>
        </w:rPr>
        <w:t xml:space="preserve"> </w:t>
      </w:r>
      <w:r>
        <w:rPr>
          <w:sz w:val="24"/>
          <w:szCs w:val="24"/>
        </w:rPr>
        <w:t>ТА 08, 2009</w:t>
      </w:r>
      <w:r w:rsidRPr="00D21F28">
        <w:rPr>
          <w:sz w:val="24"/>
          <w:szCs w:val="24"/>
        </w:rPr>
        <w:t xml:space="preserve"> года выпуска, Пас</w:t>
      </w:r>
      <w:r>
        <w:rPr>
          <w:sz w:val="24"/>
          <w:szCs w:val="24"/>
        </w:rPr>
        <w:t>порт транспортного средства 52 МТ</w:t>
      </w:r>
      <w:r w:rsidRPr="00D21F28">
        <w:rPr>
          <w:sz w:val="24"/>
          <w:szCs w:val="24"/>
        </w:rPr>
        <w:t xml:space="preserve"> </w:t>
      </w:r>
      <w:r>
        <w:rPr>
          <w:sz w:val="24"/>
          <w:szCs w:val="24"/>
        </w:rPr>
        <w:t>938904</w:t>
      </w:r>
      <w:r w:rsidRPr="00D21F28">
        <w:rPr>
          <w:sz w:val="24"/>
          <w:szCs w:val="24"/>
        </w:rPr>
        <w:t>, идентификационный номер (</w:t>
      </w:r>
      <w:r w:rsidRPr="00D21F28">
        <w:rPr>
          <w:sz w:val="24"/>
          <w:szCs w:val="24"/>
          <w:lang w:val="en-US"/>
        </w:rPr>
        <w:t>VIN</w:t>
      </w:r>
      <w:r w:rsidRPr="00D21F28">
        <w:rPr>
          <w:sz w:val="24"/>
          <w:szCs w:val="24"/>
        </w:rPr>
        <w:t>)  Х9632213</w:t>
      </w:r>
      <w:r>
        <w:rPr>
          <w:sz w:val="24"/>
          <w:szCs w:val="24"/>
        </w:rPr>
        <w:t>090653598</w:t>
      </w:r>
      <w:r w:rsidRPr="00F110F3">
        <w:rPr>
          <w:sz w:val="24"/>
          <w:szCs w:val="24"/>
        </w:rPr>
        <w:t xml:space="preserve"> (далее – Имущество</w:t>
      </w:r>
      <w:r w:rsidRPr="000E6B94">
        <w:rPr>
          <w:sz w:val="24"/>
          <w:szCs w:val="24"/>
        </w:rPr>
        <w:t>).</w:t>
      </w:r>
    </w:p>
    <w:p w:rsidR="00CD65B7" w:rsidRDefault="00CD65B7" w:rsidP="00CD65B7">
      <w:pPr>
        <w:spacing w:after="0"/>
        <w:ind w:firstLine="284"/>
        <w:jc w:val="both"/>
        <w:rPr>
          <w:rFonts w:ascii="Times New Roman" w:hAnsi="Times New Roman" w:cs="Times New Roman"/>
          <w:sz w:val="24"/>
          <w:szCs w:val="24"/>
        </w:rPr>
      </w:pPr>
      <w:r w:rsidRPr="000E6B94">
        <w:rPr>
          <w:rFonts w:ascii="Times New Roman" w:hAnsi="Times New Roman" w:cs="Times New Roman"/>
          <w:sz w:val="24"/>
          <w:szCs w:val="24"/>
        </w:rPr>
        <w:lastRenderedPageBreak/>
        <w:tab/>
      </w:r>
      <w:r w:rsidRPr="000E6B94">
        <w:rPr>
          <w:rFonts w:ascii="Times New Roman" w:hAnsi="Times New Roman" w:cs="Times New Roman"/>
          <w:b/>
          <w:sz w:val="24"/>
          <w:szCs w:val="24"/>
        </w:rPr>
        <w:t>Начальная цена продажи имущества</w:t>
      </w:r>
      <w:r w:rsidRPr="000E6B94">
        <w:rPr>
          <w:rFonts w:ascii="Times New Roman" w:hAnsi="Times New Roman" w:cs="Times New Roman"/>
          <w:sz w:val="24"/>
          <w:szCs w:val="24"/>
        </w:rPr>
        <w:t xml:space="preserve"> –</w:t>
      </w:r>
      <w:r w:rsidR="00CF03FC">
        <w:rPr>
          <w:rFonts w:ascii="Times New Roman" w:hAnsi="Times New Roman" w:cs="Times New Roman"/>
          <w:sz w:val="24"/>
          <w:szCs w:val="24"/>
        </w:rPr>
        <w:t xml:space="preserve"> </w:t>
      </w:r>
      <w:r>
        <w:rPr>
          <w:rFonts w:ascii="Times New Roman" w:hAnsi="Times New Roman" w:cs="Times New Roman"/>
          <w:sz w:val="24"/>
          <w:szCs w:val="24"/>
        </w:rPr>
        <w:t xml:space="preserve">85 100 (восемьдесят пять тысяч сто рублей, 00 копеек) </w:t>
      </w:r>
      <w:r w:rsidRPr="000E6B94">
        <w:rPr>
          <w:rFonts w:ascii="Times New Roman" w:hAnsi="Times New Roman" w:cs="Times New Roman"/>
          <w:sz w:val="24"/>
          <w:szCs w:val="24"/>
        </w:rPr>
        <w:t xml:space="preserve"> с учетом НДС, определенная на основании отчета по определению рыночной стоимости здания, составленного в соответствии с законодательством об оценочной деятельности.</w:t>
      </w:r>
    </w:p>
    <w:p w:rsidR="00CD65B7" w:rsidRPr="00F110F3" w:rsidRDefault="00CD65B7" w:rsidP="00CD65B7">
      <w:pPr>
        <w:pStyle w:val="ConsPlusNormal"/>
        <w:spacing w:line="276" w:lineRule="auto"/>
        <w:ind w:firstLine="851"/>
        <w:jc w:val="both"/>
        <w:rPr>
          <w:sz w:val="24"/>
          <w:szCs w:val="24"/>
        </w:rPr>
      </w:pPr>
      <w:r w:rsidRPr="00F110F3">
        <w:rPr>
          <w:b/>
          <w:sz w:val="24"/>
          <w:szCs w:val="24"/>
        </w:rPr>
        <w:t xml:space="preserve">Шаг аукциона (величина повышения начальной цены) </w:t>
      </w:r>
      <w:r w:rsidRPr="00F110F3">
        <w:rPr>
          <w:sz w:val="24"/>
          <w:szCs w:val="24"/>
        </w:rPr>
        <w:t xml:space="preserve">– </w:t>
      </w:r>
      <w:r>
        <w:rPr>
          <w:sz w:val="24"/>
          <w:szCs w:val="24"/>
        </w:rPr>
        <w:t>851,00</w:t>
      </w:r>
      <w:r w:rsidRPr="00F110F3">
        <w:rPr>
          <w:sz w:val="24"/>
          <w:szCs w:val="24"/>
        </w:rPr>
        <w:br/>
        <w:t>(</w:t>
      </w:r>
      <w:r>
        <w:rPr>
          <w:sz w:val="24"/>
          <w:szCs w:val="24"/>
        </w:rPr>
        <w:t>восемьсот пятьдесят один рубль, 00 копеек</w:t>
      </w:r>
      <w:r w:rsidRPr="00F110F3">
        <w:rPr>
          <w:sz w:val="24"/>
          <w:szCs w:val="24"/>
        </w:rPr>
        <w:t xml:space="preserve">)  - 1% от начальной цены продажи имущества. </w:t>
      </w:r>
    </w:p>
    <w:p w:rsidR="00CD65B7" w:rsidRPr="00F110F3" w:rsidRDefault="00CD65B7" w:rsidP="00CD65B7">
      <w:pPr>
        <w:pStyle w:val="21"/>
        <w:spacing w:after="0" w:line="276" w:lineRule="auto"/>
        <w:ind w:firstLine="709"/>
        <w:rPr>
          <w:bCs/>
          <w:iCs/>
          <w:sz w:val="24"/>
          <w:szCs w:val="24"/>
        </w:rPr>
      </w:pPr>
      <w:r w:rsidRPr="00F110F3">
        <w:rPr>
          <w:b/>
          <w:sz w:val="24"/>
          <w:szCs w:val="24"/>
        </w:rPr>
        <w:t>Обременения имущества</w:t>
      </w:r>
      <w:r w:rsidRPr="00F110F3">
        <w:rPr>
          <w:sz w:val="24"/>
          <w:szCs w:val="24"/>
        </w:rPr>
        <w:t xml:space="preserve"> - отсутствуют</w:t>
      </w:r>
      <w:r w:rsidRPr="00F110F3">
        <w:rPr>
          <w:bCs/>
          <w:iCs/>
          <w:sz w:val="24"/>
          <w:szCs w:val="24"/>
        </w:rPr>
        <w:t>.</w:t>
      </w:r>
    </w:p>
    <w:p w:rsidR="00CD65B7" w:rsidRPr="00F110F3" w:rsidRDefault="00CD65B7" w:rsidP="00CD65B7">
      <w:pPr>
        <w:pStyle w:val="21"/>
        <w:spacing w:after="0" w:line="276" w:lineRule="auto"/>
        <w:ind w:right="57" w:firstLine="720"/>
        <w:rPr>
          <w:b/>
          <w:sz w:val="24"/>
          <w:szCs w:val="24"/>
        </w:rPr>
      </w:pPr>
      <w:r w:rsidRPr="00F110F3">
        <w:rPr>
          <w:b/>
          <w:sz w:val="24"/>
          <w:szCs w:val="24"/>
        </w:rPr>
        <w:t>Информация о предыдущих торгах по продаже данного имущества, которые не состоялись, были отменены, признаны недействительными с указанием соответствующей причины (отсутствие заявок, явка только одного покупателя, иная</w:t>
      </w:r>
      <w:r w:rsidRPr="00F110F3">
        <w:rPr>
          <w:b/>
          <w:i/>
          <w:sz w:val="24"/>
          <w:szCs w:val="24"/>
        </w:rPr>
        <w:t xml:space="preserve"> </w:t>
      </w:r>
      <w:r w:rsidRPr="00F110F3">
        <w:rPr>
          <w:b/>
          <w:sz w:val="24"/>
          <w:szCs w:val="24"/>
        </w:rPr>
        <w:t>причина):</w:t>
      </w:r>
    </w:p>
    <w:p w:rsidR="00CD65B7" w:rsidRPr="00F110F3" w:rsidRDefault="00CD65B7" w:rsidP="00CD65B7">
      <w:pPr>
        <w:pStyle w:val="21"/>
        <w:spacing w:after="0" w:line="276" w:lineRule="auto"/>
        <w:ind w:right="57" w:firstLine="720"/>
        <w:rPr>
          <w:sz w:val="24"/>
          <w:szCs w:val="24"/>
        </w:rPr>
      </w:pPr>
      <w:r w:rsidRPr="00F110F3">
        <w:rPr>
          <w:sz w:val="24"/>
          <w:szCs w:val="24"/>
        </w:rPr>
        <w:t xml:space="preserve">Торги по продаже вышеуказанного объекта муниципального имущества, осуществляемые в порядке приватизации муниципального имущества, ранее Администрацией не проводились. </w:t>
      </w:r>
    </w:p>
    <w:p w:rsidR="00CD65B7" w:rsidRDefault="00CD65B7" w:rsidP="00CD65B7">
      <w:pPr>
        <w:pStyle w:val="23"/>
        <w:spacing w:after="0" w:line="276" w:lineRule="auto"/>
        <w:ind w:left="0" w:firstLine="283"/>
        <w:rPr>
          <w:spacing w:val="-4"/>
          <w:sz w:val="24"/>
          <w:szCs w:val="24"/>
        </w:rPr>
      </w:pPr>
      <w:r w:rsidRPr="00F110F3">
        <w:rPr>
          <w:b/>
          <w:sz w:val="24"/>
          <w:szCs w:val="24"/>
        </w:rPr>
        <w:tab/>
        <w:t xml:space="preserve">Порядок ознакомления покупателей с информацией - </w:t>
      </w:r>
      <w:r w:rsidRPr="00F110F3">
        <w:rPr>
          <w:sz w:val="24"/>
          <w:szCs w:val="24"/>
        </w:rPr>
        <w:t xml:space="preserve">с иной информацией о продаваемом имуществе, имеющейся в постановлении продавца, покупатели могут ознакомиться по рабочим дням с понедельника по пятницу с 8-00 до 17-00, перерыв с 12-00 по 13-00 в течение всего периода приема заявок по адресу: </w:t>
      </w:r>
      <w:r w:rsidRPr="00F110F3">
        <w:rPr>
          <w:spacing w:val="-4"/>
          <w:sz w:val="24"/>
          <w:szCs w:val="24"/>
        </w:rPr>
        <w:t xml:space="preserve">359300, Республика Калмыкия, Юстинский район, п. Цаган Аман, ул. Советская, д. 46, </w:t>
      </w:r>
      <w:r w:rsidRPr="00F110F3">
        <w:rPr>
          <w:bCs/>
          <w:iCs/>
          <w:sz w:val="24"/>
          <w:szCs w:val="24"/>
        </w:rPr>
        <w:t>Администрация Юстинского районного муниципального образования Республики Калмыкия</w:t>
      </w:r>
      <w:r w:rsidRPr="00F110F3">
        <w:rPr>
          <w:sz w:val="24"/>
          <w:szCs w:val="24"/>
        </w:rPr>
        <w:t>, 3</w:t>
      </w:r>
      <w:r w:rsidRPr="00F110F3">
        <w:rPr>
          <w:spacing w:val="-4"/>
          <w:sz w:val="24"/>
          <w:szCs w:val="24"/>
        </w:rPr>
        <w:t xml:space="preserve"> этаж, Отдел развития АПК АЮРМО РК, </w:t>
      </w:r>
      <w:r w:rsidRPr="00F110F3">
        <w:rPr>
          <w:sz w:val="24"/>
          <w:szCs w:val="24"/>
        </w:rPr>
        <w:t>контактный телефон: 8(84744), 9-23-63, 9-10-48.</w:t>
      </w:r>
      <w:r w:rsidRPr="00F110F3">
        <w:rPr>
          <w:spacing w:val="-4"/>
          <w:sz w:val="24"/>
          <w:szCs w:val="24"/>
        </w:rPr>
        <w:t xml:space="preserve"> </w:t>
      </w:r>
    </w:p>
    <w:p w:rsidR="00CD65B7" w:rsidRPr="00F110F3" w:rsidRDefault="00CD65B7" w:rsidP="00CD65B7">
      <w:pPr>
        <w:pStyle w:val="23"/>
        <w:spacing w:after="0" w:line="276" w:lineRule="auto"/>
        <w:ind w:left="0" w:firstLine="283"/>
        <w:rPr>
          <w:sz w:val="24"/>
          <w:szCs w:val="24"/>
        </w:rPr>
      </w:pPr>
      <w:r w:rsidRPr="00F110F3">
        <w:rPr>
          <w:spacing w:val="-4"/>
          <w:sz w:val="24"/>
          <w:szCs w:val="24"/>
        </w:rPr>
        <w:t xml:space="preserve">Настоящее информационное сообщение размещено </w:t>
      </w:r>
      <w:r w:rsidRPr="00F110F3">
        <w:rPr>
          <w:sz w:val="24"/>
          <w:szCs w:val="24"/>
        </w:rPr>
        <w:t xml:space="preserve">на официальном </w:t>
      </w:r>
      <w:hyperlink r:id="rId12" w:history="1">
        <w:r w:rsidRPr="00F110F3">
          <w:rPr>
            <w:sz w:val="24"/>
            <w:szCs w:val="24"/>
          </w:rPr>
          <w:t>сайте</w:t>
        </w:r>
      </w:hyperlink>
      <w:r w:rsidRPr="00F110F3">
        <w:rPr>
          <w:sz w:val="24"/>
          <w:szCs w:val="24"/>
        </w:rPr>
        <w:t xml:space="preserve"> Администрации Юстинского районного муниципального образования  Республики Калмыкия </w:t>
      </w:r>
      <w:hyperlink r:id="rId13" w:history="1">
        <w:r w:rsidRPr="00F110F3">
          <w:rPr>
            <w:rStyle w:val="a5"/>
            <w:sz w:val="24"/>
            <w:szCs w:val="24"/>
          </w:rPr>
          <w:t>http://юстинский-район.рф/</w:t>
        </w:r>
      </w:hyperlink>
      <w:r w:rsidRPr="00F110F3">
        <w:rPr>
          <w:sz w:val="24"/>
          <w:szCs w:val="24"/>
        </w:rPr>
        <w:t xml:space="preserve">, в муниципальной газете Юстинского РМО РК </w:t>
      </w:r>
      <w:r w:rsidRPr="00F64C47">
        <w:rPr>
          <w:sz w:val="24"/>
          <w:szCs w:val="24"/>
        </w:rPr>
        <w:t>«Муниципальный Вестник» № 12 от 08.07.2020 года, официальном сайте Российской Фед</w:t>
      </w:r>
      <w:r w:rsidRPr="00707FA6">
        <w:rPr>
          <w:sz w:val="24"/>
          <w:szCs w:val="24"/>
        </w:rPr>
        <w:t>ерации для размещения информ</w:t>
      </w:r>
      <w:r w:rsidRPr="00F110F3">
        <w:rPr>
          <w:sz w:val="24"/>
          <w:szCs w:val="24"/>
        </w:rPr>
        <w:t xml:space="preserve">ации о проведении торгов  </w:t>
      </w:r>
      <w:hyperlink r:id="rId14" w:history="1">
        <w:r w:rsidRPr="00F110F3">
          <w:rPr>
            <w:rStyle w:val="a5"/>
            <w:sz w:val="24"/>
            <w:szCs w:val="24"/>
            <w:lang w:val="en-US"/>
          </w:rPr>
          <w:t>www</w:t>
        </w:r>
        <w:r w:rsidRPr="00F110F3">
          <w:rPr>
            <w:rStyle w:val="a5"/>
            <w:sz w:val="24"/>
            <w:szCs w:val="24"/>
          </w:rPr>
          <w:t>.</w:t>
        </w:r>
        <w:r w:rsidRPr="00F110F3">
          <w:rPr>
            <w:rStyle w:val="a5"/>
            <w:sz w:val="24"/>
            <w:szCs w:val="24"/>
            <w:lang w:val="en-US"/>
          </w:rPr>
          <w:t>torgi</w:t>
        </w:r>
        <w:r w:rsidRPr="00F110F3">
          <w:rPr>
            <w:rStyle w:val="a5"/>
            <w:sz w:val="24"/>
            <w:szCs w:val="24"/>
          </w:rPr>
          <w:t>.</w:t>
        </w:r>
        <w:r w:rsidRPr="00F110F3">
          <w:rPr>
            <w:rStyle w:val="a5"/>
            <w:sz w:val="24"/>
            <w:szCs w:val="24"/>
            <w:lang w:val="en-US"/>
          </w:rPr>
          <w:t>gov</w:t>
        </w:r>
        <w:r w:rsidRPr="00F110F3">
          <w:rPr>
            <w:rStyle w:val="a5"/>
            <w:sz w:val="24"/>
            <w:szCs w:val="24"/>
          </w:rPr>
          <w:t>.</w:t>
        </w:r>
        <w:r w:rsidRPr="00F110F3">
          <w:rPr>
            <w:rStyle w:val="a5"/>
            <w:sz w:val="24"/>
            <w:szCs w:val="24"/>
            <w:lang w:val="en-US"/>
          </w:rPr>
          <w:t>ru</w:t>
        </w:r>
      </w:hyperlink>
      <w:r w:rsidRPr="00F110F3">
        <w:rPr>
          <w:sz w:val="24"/>
          <w:szCs w:val="24"/>
        </w:rPr>
        <w:t>, официальном сайте электронной торговой площадки АО «Единая электронная торговая площадка»</w:t>
      </w:r>
      <w:r w:rsidRPr="00F110F3">
        <w:rPr>
          <w:b/>
          <w:sz w:val="24"/>
          <w:szCs w:val="24"/>
        </w:rPr>
        <w:t xml:space="preserve"> </w:t>
      </w:r>
      <w:hyperlink r:id="rId15" w:history="1">
        <w:r w:rsidRPr="00F110F3">
          <w:rPr>
            <w:rStyle w:val="a5"/>
            <w:sz w:val="24"/>
            <w:szCs w:val="24"/>
            <w:lang w:val="en-US"/>
          </w:rPr>
          <w:t>www</w:t>
        </w:r>
        <w:r w:rsidRPr="00F110F3">
          <w:rPr>
            <w:rStyle w:val="a5"/>
            <w:sz w:val="24"/>
            <w:szCs w:val="24"/>
          </w:rPr>
          <w:t>.</w:t>
        </w:r>
        <w:r w:rsidRPr="00F110F3">
          <w:rPr>
            <w:rStyle w:val="a5"/>
            <w:sz w:val="24"/>
            <w:szCs w:val="24"/>
            <w:lang w:val="en-US"/>
          </w:rPr>
          <w:t>roseltorg</w:t>
        </w:r>
        <w:r w:rsidRPr="00F110F3">
          <w:rPr>
            <w:rStyle w:val="a5"/>
            <w:sz w:val="24"/>
            <w:szCs w:val="24"/>
          </w:rPr>
          <w:t>.</w:t>
        </w:r>
        <w:r w:rsidRPr="00F110F3">
          <w:rPr>
            <w:rStyle w:val="a5"/>
            <w:sz w:val="24"/>
            <w:szCs w:val="24"/>
            <w:lang w:val="en-US"/>
          </w:rPr>
          <w:t>ru</w:t>
        </w:r>
      </w:hyperlink>
      <w:r w:rsidRPr="00F110F3">
        <w:rPr>
          <w:sz w:val="24"/>
          <w:szCs w:val="24"/>
        </w:rPr>
        <w:t xml:space="preserve">. </w:t>
      </w:r>
    </w:p>
    <w:p w:rsidR="00CD65B7" w:rsidRPr="00F110F3" w:rsidRDefault="00CD65B7" w:rsidP="00CD65B7">
      <w:pPr>
        <w:autoSpaceDE w:val="0"/>
        <w:autoSpaceDN w:val="0"/>
        <w:adjustRightInd w:val="0"/>
        <w:spacing w:after="0"/>
        <w:ind w:firstLine="540"/>
        <w:rPr>
          <w:rFonts w:ascii="Times New Roman" w:hAnsi="Times New Roman" w:cs="Times New Roman"/>
          <w:sz w:val="24"/>
          <w:szCs w:val="24"/>
        </w:rPr>
      </w:pPr>
      <w:r w:rsidRPr="00F110F3">
        <w:rPr>
          <w:rFonts w:ascii="Times New Roman" w:hAnsi="Times New Roman" w:cs="Times New Roman"/>
          <w:sz w:val="24"/>
          <w:szCs w:val="24"/>
        </w:rPr>
        <w:tab/>
        <w:t xml:space="preserve"> </w:t>
      </w:r>
    </w:p>
    <w:p w:rsidR="00CD65B7" w:rsidRPr="00F110F3" w:rsidRDefault="00CD65B7" w:rsidP="00CD65B7">
      <w:pPr>
        <w:pStyle w:val="2"/>
        <w:numPr>
          <w:ilvl w:val="0"/>
          <w:numId w:val="0"/>
        </w:numPr>
        <w:spacing w:line="276" w:lineRule="auto"/>
        <w:rPr>
          <w:sz w:val="24"/>
          <w:szCs w:val="24"/>
        </w:rPr>
      </w:pPr>
      <w:r w:rsidRPr="00F110F3">
        <w:rPr>
          <w:sz w:val="24"/>
          <w:szCs w:val="24"/>
        </w:rPr>
        <w:tab/>
        <w:t>3. Ограничения участия отдельных категорий физических лиц и юридических лиц в приватизации имущества</w:t>
      </w:r>
    </w:p>
    <w:p w:rsidR="00CD65B7" w:rsidRPr="00F110F3" w:rsidRDefault="00CD65B7" w:rsidP="00CD65B7">
      <w:pPr>
        <w:pStyle w:val="23"/>
        <w:tabs>
          <w:tab w:val="left" w:pos="709"/>
        </w:tabs>
        <w:spacing w:after="0" w:line="276" w:lineRule="auto"/>
        <w:ind w:left="0"/>
        <w:rPr>
          <w:sz w:val="24"/>
          <w:szCs w:val="24"/>
          <w:shd w:val="clear" w:color="auto" w:fill="FFFFFF"/>
        </w:rPr>
      </w:pPr>
      <w:r w:rsidRPr="00F110F3">
        <w:rPr>
          <w:sz w:val="24"/>
          <w:szCs w:val="24"/>
        </w:rPr>
        <w:tab/>
      </w:r>
      <w:r w:rsidRPr="00F110F3">
        <w:rPr>
          <w:sz w:val="24"/>
          <w:szCs w:val="24"/>
          <w:shd w:val="clear" w:color="auto" w:fill="FFFFFF"/>
        </w:rPr>
        <w:t>Покупателями выставляемого на продажу имущества могут быть любые физические и юридические лица, за исключением указанных в статье 5 Федерального закона от 21.12.2001 № 178-ФЗ «О приватизации государственного и муниципального имущества».</w:t>
      </w:r>
    </w:p>
    <w:p w:rsidR="00CD65B7" w:rsidRPr="00F110F3" w:rsidRDefault="00CD65B7" w:rsidP="00CD65B7">
      <w:pPr>
        <w:autoSpaceDE w:val="0"/>
        <w:autoSpaceDN w:val="0"/>
        <w:adjustRightInd w:val="0"/>
        <w:spacing w:after="0"/>
        <w:ind w:firstLine="709"/>
        <w:jc w:val="both"/>
        <w:rPr>
          <w:rFonts w:ascii="Times New Roman" w:eastAsia="Calibri" w:hAnsi="Times New Roman" w:cs="Times New Roman"/>
          <w:sz w:val="24"/>
          <w:szCs w:val="24"/>
        </w:rPr>
      </w:pPr>
      <w:r w:rsidRPr="00F110F3">
        <w:rPr>
          <w:rFonts w:ascii="Times New Roman" w:eastAsia="Calibri" w:hAnsi="Times New Roman" w:cs="Times New Roman"/>
          <w:sz w:val="24"/>
          <w:szCs w:val="24"/>
        </w:rPr>
        <w:t>В случае, если впоследствии будет установлено, что покупатель государственного имущества не имел законного права на его приобретение, соответствующая сделка является ничтожной.</w:t>
      </w:r>
    </w:p>
    <w:p w:rsidR="00CD65B7" w:rsidRPr="00F110F3" w:rsidRDefault="00CD65B7" w:rsidP="00CD65B7">
      <w:pPr>
        <w:pStyle w:val="3"/>
        <w:spacing w:after="0" w:line="276" w:lineRule="auto"/>
        <w:jc w:val="center"/>
        <w:rPr>
          <w:b/>
          <w:sz w:val="24"/>
          <w:szCs w:val="24"/>
        </w:rPr>
      </w:pPr>
      <w:r w:rsidRPr="00F110F3">
        <w:rPr>
          <w:b/>
          <w:bCs/>
          <w:sz w:val="24"/>
          <w:szCs w:val="24"/>
        </w:rPr>
        <w:t>4.</w:t>
      </w:r>
      <w:r w:rsidRPr="00F110F3">
        <w:rPr>
          <w:b/>
          <w:sz w:val="24"/>
          <w:szCs w:val="24"/>
        </w:rPr>
        <w:t xml:space="preserve"> Размер, порядок, срок внесения задатка и его возврата</w:t>
      </w:r>
    </w:p>
    <w:p w:rsidR="00CD65B7" w:rsidRPr="00F110F3" w:rsidRDefault="00CD65B7" w:rsidP="00CD65B7">
      <w:pPr>
        <w:pStyle w:val="3"/>
        <w:spacing w:after="0" w:line="276" w:lineRule="auto"/>
        <w:ind w:left="0"/>
        <w:rPr>
          <w:sz w:val="24"/>
          <w:szCs w:val="24"/>
        </w:rPr>
      </w:pPr>
      <w:r w:rsidRPr="00F110F3">
        <w:rPr>
          <w:sz w:val="24"/>
          <w:szCs w:val="24"/>
        </w:rPr>
        <w:tab/>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CD65B7" w:rsidRPr="00F110F3" w:rsidRDefault="00CD65B7" w:rsidP="00CD65B7">
      <w:pPr>
        <w:pStyle w:val="ConsPlusNormal"/>
        <w:spacing w:line="276" w:lineRule="auto"/>
        <w:ind w:firstLine="709"/>
        <w:jc w:val="both"/>
        <w:rPr>
          <w:b/>
          <w:sz w:val="24"/>
          <w:szCs w:val="24"/>
        </w:rPr>
      </w:pPr>
      <w:r w:rsidRPr="00F110F3">
        <w:rPr>
          <w:sz w:val="24"/>
          <w:szCs w:val="24"/>
        </w:rPr>
        <w:t xml:space="preserve">Задаток составляет </w:t>
      </w:r>
      <w:r>
        <w:rPr>
          <w:b/>
          <w:sz w:val="24"/>
          <w:szCs w:val="24"/>
        </w:rPr>
        <w:t>17 020</w:t>
      </w:r>
      <w:r w:rsidRPr="00F110F3">
        <w:rPr>
          <w:b/>
          <w:sz w:val="24"/>
          <w:szCs w:val="24"/>
        </w:rPr>
        <w:t xml:space="preserve"> (</w:t>
      </w:r>
      <w:r>
        <w:rPr>
          <w:b/>
          <w:sz w:val="24"/>
          <w:szCs w:val="24"/>
        </w:rPr>
        <w:t>семнадцать  тысяч двадцать) рублей, 0</w:t>
      </w:r>
      <w:r w:rsidRPr="00F110F3">
        <w:rPr>
          <w:b/>
          <w:sz w:val="24"/>
          <w:szCs w:val="24"/>
        </w:rPr>
        <w:t xml:space="preserve">0 копеек </w:t>
      </w:r>
      <w:r w:rsidRPr="00F110F3">
        <w:rPr>
          <w:sz w:val="24"/>
          <w:szCs w:val="24"/>
        </w:rPr>
        <w:t>(20% начальной цены продажи имущества).</w:t>
      </w:r>
    </w:p>
    <w:p w:rsidR="00CD65B7" w:rsidRPr="00E831A4" w:rsidRDefault="00CD65B7" w:rsidP="00CD65B7">
      <w:pPr>
        <w:pStyle w:val="ConsPlusNormal"/>
        <w:spacing w:line="276" w:lineRule="auto"/>
        <w:ind w:firstLine="540"/>
        <w:jc w:val="both"/>
        <w:rPr>
          <w:sz w:val="24"/>
          <w:szCs w:val="24"/>
        </w:rPr>
      </w:pPr>
      <w:r w:rsidRPr="00F110F3">
        <w:rPr>
          <w:bCs/>
          <w:sz w:val="24"/>
          <w:szCs w:val="24"/>
        </w:rPr>
        <w:tab/>
        <w:t xml:space="preserve">Задаток </w:t>
      </w:r>
      <w:r w:rsidRPr="00F110F3">
        <w:rPr>
          <w:sz w:val="24"/>
          <w:szCs w:val="24"/>
        </w:rPr>
        <w:t xml:space="preserve">должен </w:t>
      </w:r>
      <w:r>
        <w:rPr>
          <w:bCs/>
          <w:sz w:val="24"/>
          <w:szCs w:val="24"/>
        </w:rPr>
        <w:t>быть внесен П</w:t>
      </w:r>
      <w:r w:rsidRPr="00F110F3">
        <w:rPr>
          <w:bCs/>
          <w:sz w:val="24"/>
          <w:szCs w:val="24"/>
        </w:rPr>
        <w:t>ретендентом не позднее даты и времени окончания приема заявок</w:t>
      </w:r>
      <w:r>
        <w:rPr>
          <w:bCs/>
          <w:sz w:val="24"/>
          <w:szCs w:val="24"/>
        </w:rPr>
        <w:t xml:space="preserve"> на участие в аукционе</w:t>
      </w:r>
      <w:r w:rsidRPr="00F110F3">
        <w:rPr>
          <w:bCs/>
          <w:sz w:val="24"/>
          <w:szCs w:val="24"/>
        </w:rPr>
        <w:t>, указанных в настоящем Информационном сообщении</w:t>
      </w:r>
      <w:r>
        <w:rPr>
          <w:bCs/>
          <w:sz w:val="24"/>
          <w:szCs w:val="24"/>
        </w:rPr>
        <w:t xml:space="preserve"> на счет продавца по следующим реквизитам</w:t>
      </w:r>
      <w:r>
        <w:rPr>
          <w:sz w:val="24"/>
          <w:szCs w:val="24"/>
        </w:rPr>
        <w:t xml:space="preserve">:  ИНН 0811902627, КПП 081101001, Получатель: УФК по Республике Калмыкия (Администрация Юстинского районного муниципального образования Республики Калмыкия), л/с 05053012540, в Отделение – НБ Республика Калмыкия г. Элиста, БИК </w:t>
      </w:r>
      <w:r>
        <w:rPr>
          <w:sz w:val="24"/>
          <w:szCs w:val="24"/>
        </w:rPr>
        <w:lastRenderedPageBreak/>
        <w:t xml:space="preserve">048580001, р/с 40302810785803000126, ОКТМО 85646460 </w:t>
      </w:r>
      <w:r w:rsidRPr="00E831A4">
        <w:rPr>
          <w:sz w:val="24"/>
          <w:szCs w:val="24"/>
        </w:rPr>
        <w:t xml:space="preserve">в соответствии с Информационным сообщением о проведении продажи имущества, находящегося в муниципальной собственности Юстинского районного муниципального образования Республики Калмыкия, </w:t>
      </w:r>
      <w:r>
        <w:rPr>
          <w:sz w:val="24"/>
          <w:szCs w:val="24"/>
        </w:rPr>
        <w:t xml:space="preserve">на аукционе в электронной форме и </w:t>
      </w:r>
      <w:r w:rsidRPr="00E831A4">
        <w:rPr>
          <w:sz w:val="24"/>
          <w:szCs w:val="24"/>
        </w:rPr>
        <w:t xml:space="preserve"> засчитывается</w:t>
      </w:r>
      <w:r>
        <w:rPr>
          <w:sz w:val="24"/>
          <w:szCs w:val="24"/>
        </w:rPr>
        <w:t xml:space="preserve"> Претенденту, признанному победителем аукциона</w:t>
      </w:r>
      <w:r w:rsidRPr="00E831A4">
        <w:rPr>
          <w:sz w:val="24"/>
          <w:szCs w:val="24"/>
        </w:rPr>
        <w:t xml:space="preserve"> в счет </w:t>
      </w:r>
      <w:r>
        <w:rPr>
          <w:sz w:val="24"/>
          <w:szCs w:val="24"/>
        </w:rPr>
        <w:t>стоимости, подлежащей перечислению по договору купли-продажи</w:t>
      </w:r>
      <w:r w:rsidRPr="00E831A4">
        <w:rPr>
          <w:sz w:val="24"/>
          <w:szCs w:val="24"/>
        </w:rPr>
        <w:t xml:space="preserve"> приобретаемого Имущества.</w:t>
      </w:r>
    </w:p>
    <w:p w:rsidR="00CD65B7" w:rsidRDefault="00CD65B7" w:rsidP="00CD65B7">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r>
      <w:r>
        <w:rPr>
          <w:rFonts w:ascii="Times New Roman" w:hAnsi="Times New Roman" w:cs="Times New Roman"/>
          <w:sz w:val="24"/>
          <w:szCs w:val="24"/>
        </w:rPr>
        <w:t>Возврат задатка участникам аукциона и претендентам:</w:t>
      </w:r>
    </w:p>
    <w:p w:rsidR="00CD65B7" w:rsidRDefault="00CD65B7" w:rsidP="00CD65B7">
      <w:pPr>
        <w:spacing w:after="0"/>
        <w:ind w:firstLine="567"/>
        <w:jc w:val="both"/>
        <w:rPr>
          <w:rFonts w:ascii="Times New Roman" w:hAnsi="Times New Roman" w:cs="Times New Roman"/>
          <w:sz w:val="24"/>
          <w:szCs w:val="24"/>
        </w:rPr>
      </w:pPr>
      <w:r>
        <w:rPr>
          <w:rFonts w:ascii="Times New Roman" w:hAnsi="Times New Roman" w:cs="Times New Roman"/>
          <w:sz w:val="24"/>
          <w:szCs w:val="24"/>
        </w:rPr>
        <w:t>-  в случае если Претендент не будет допущен  к участию в торгах, Организатор торгов обязуется возвратить сумму внесенного Претендентом Задатка в течении 5 (пяти) дней с даты утверждения Организатором торгов протокола о результатах рассмотрения заявок.</w:t>
      </w:r>
    </w:p>
    <w:p w:rsidR="00CD65B7" w:rsidRDefault="00CD65B7" w:rsidP="00CD65B7">
      <w:pPr>
        <w:spacing w:after="0"/>
        <w:ind w:firstLine="567"/>
        <w:jc w:val="both"/>
        <w:rPr>
          <w:rFonts w:ascii="Times New Roman" w:hAnsi="Times New Roman" w:cs="Times New Roman"/>
          <w:sz w:val="24"/>
          <w:szCs w:val="24"/>
        </w:rPr>
      </w:pPr>
      <w:r>
        <w:rPr>
          <w:rFonts w:ascii="Times New Roman" w:hAnsi="Times New Roman" w:cs="Times New Roman"/>
          <w:sz w:val="24"/>
          <w:szCs w:val="24"/>
        </w:rPr>
        <w:t>- в случае отказа организатора торгов от проведения торгов задаток, внесенный Претендентом, подлежит возврату в пятидневный срок с момента публикации извещения об отказе от проведения торгов.</w:t>
      </w:r>
    </w:p>
    <w:p w:rsidR="00CD65B7" w:rsidRDefault="00CD65B7" w:rsidP="00CD65B7">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 в случае перечисления задатка на указанный счет позднее установленного срока указанные денежные средства возвращаются перечислившим их лицам в течении 5 (пяти) дней с даты поступления на счет организатора торгов</w:t>
      </w:r>
    </w:p>
    <w:p w:rsidR="00CD65B7" w:rsidRDefault="00CD65B7" w:rsidP="00CD65B7">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в случае признания торгов несостоявшимися организатор торгов обязуется возвратить сумму внесенного Претендентом задатка в течении 5 (пяти) дней с даты объявления торгов несостоявшимися </w:t>
      </w:r>
    </w:p>
    <w:p w:rsidR="00CD65B7" w:rsidRPr="00F110F3" w:rsidRDefault="00CD65B7" w:rsidP="00CD65B7">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110F3">
        <w:rPr>
          <w:rFonts w:ascii="Times New Roman" w:hAnsi="Times New Roman" w:cs="Times New Roman"/>
          <w:sz w:val="24"/>
          <w:szCs w:val="24"/>
        </w:rPr>
        <w:t>Для внесения задатка на участие в электронном аукционе Организатор торгов при аккредитации участника аукциона открывает ему специальный счет для проведения операций по обеспечению участия в электронных аукционах. Одновременно с уведомлением об аккредитации на электронной площадке, Организатор направляет вновь аккредитованному участнику аукциона реквизиты этого счета.</w:t>
      </w:r>
    </w:p>
    <w:p w:rsidR="00CD65B7" w:rsidRPr="00F110F3" w:rsidRDefault="00CD65B7" w:rsidP="00CD65B7">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До момента подачи заявки на участие в электронном аукционе участник аукциона должен произвести перечисление средств в размере задатка на участие в аукционе со своего расчетного счета на свой открытый у Организатора торгов счет для проведения операций по обеспечению участия в электронных аукционах. Участие в электронном аукционе возможно лишь при наличии у участника аукциона на данном счете денежных средств, в отношении которых не осуществлено блокирование операций по счету, в размере задатка на участие в электронном аукционе, предусмотренного настоящим информационным сообщением.</w:t>
      </w:r>
    </w:p>
    <w:p w:rsidR="00CD65B7" w:rsidRPr="00F110F3" w:rsidRDefault="00CD65B7" w:rsidP="00CD65B7">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Для перевода денежных средств на свой лицевой счет необходимо осуществить банковский платеж на реквизиты, а также указать назначение платежа, полученные при аккредитации в системном сообщении от электронной площадки.</w:t>
      </w:r>
    </w:p>
    <w:p w:rsidR="00CD65B7" w:rsidRPr="00F110F3" w:rsidRDefault="00CD65B7" w:rsidP="00CD65B7">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Организатор торгов производит блокирование денежных средств в размере задатка на лицевом счете претендента в момент подачи заявки на участие в электронном аукционе.</w:t>
      </w:r>
    </w:p>
    <w:p w:rsidR="00CD65B7" w:rsidRPr="00F110F3" w:rsidRDefault="00CD65B7" w:rsidP="00CD65B7">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 xml:space="preserve">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 </w:t>
      </w:r>
    </w:p>
    <w:p w:rsidR="00CD65B7" w:rsidRPr="00F110F3" w:rsidRDefault="00CD65B7" w:rsidP="00CD65B7">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 xml:space="preserve">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электронном аукционе не допускается. </w:t>
      </w:r>
    </w:p>
    <w:p w:rsidR="00CD65B7" w:rsidRPr="00F110F3" w:rsidRDefault="00CD65B7" w:rsidP="00CD65B7">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 xml:space="preserve">Прекращение блокирования денежных средств на лицевом счете претендентов (участников) осуществляет Организатор торгов в порядке, установленном </w:t>
      </w:r>
      <w:r w:rsidRPr="00F110F3">
        <w:rPr>
          <w:rFonts w:ascii="Times New Roman" w:hAnsi="Times New Roman" w:cs="Times New Roman"/>
          <w:color w:val="000000"/>
          <w:sz w:val="24"/>
          <w:szCs w:val="24"/>
        </w:rPr>
        <w:t>Регламентом электронной торговой площадки АО «Единая электронная торговая площадка»</w:t>
      </w:r>
      <w:r w:rsidRPr="00F110F3">
        <w:rPr>
          <w:rFonts w:ascii="Times New Roman" w:hAnsi="Times New Roman" w:cs="Times New Roman"/>
          <w:sz w:val="24"/>
          <w:szCs w:val="24"/>
        </w:rPr>
        <w:t>:</w:t>
      </w:r>
    </w:p>
    <w:p w:rsidR="00CD65B7" w:rsidRPr="00F110F3" w:rsidRDefault="00CD65B7" w:rsidP="00CD65B7">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lastRenderedPageBreak/>
        <w:t>- претендентам, отозвавшим заявки до окончания срока подачи заявок, - в течение 5 (пяти) календарных дней со дня формирования уведомления об отзыве заявки в личном кабинете претендента;</w:t>
      </w:r>
    </w:p>
    <w:p w:rsidR="00CD65B7" w:rsidRPr="00F110F3" w:rsidRDefault="00CD65B7" w:rsidP="00CD65B7">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 претендентам, отозвавшим заявки позднее дня окончания приема заявок, либо в случае признания продажи имущества несостоявшейся - в течение 5 (пяти) календарных дней со дня подписания протокола о признании претендентов участниками продажи имущества;</w:t>
      </w:r>
    </w:p>
    <w:p w:rsidR="00CD65B7" w:rsidRPr="00F110F3" w:rsidRDefault="00CD65B7" w:rsidP="00CD65B7">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 претендентам, не допущенным к участию в продаже имущества, - в течение 5 (пяти) календарных дней со дня подписания протокола о признании претендентов участниками продажи имущества;</w:t>
      </w:r>
    </w:p>
    <w:p w:rsidR="00CD65B7" w:rsidRPr="00F110F3" w:rsidRDefault="00CD65B7" w:rsidP="00CD65B7">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bCs/>
          <w:sz w:val="24"/>
          <w:szCs w:val="24"/>
        </w:rPr>
        <w:t xml:space="preserve">- </w:t>
      </w:r>
      <w:r w:rsidRPr="00F110F3">
        <w:rPr>
          <w:rFonts w:ascii="Times New Roman" w:hAnsi="Times New Roman" w:cs="Times New Roman"/>
          <w:sz w:val="24"/>
          <w:szCs w:val="24"/>
        </w:rPr>
        <w:t xml:space="preserve">участникам, </w:t>
      </w:r>
      <w:r>
        <w:rPr>
          <w:rFonts w:ascii="Times New Roman" w:hAnsi="Times New Roman" w:cs="Times New Roman"/>
          <w:sz w:val="24"/>
          <w:szCs w:val="24"/>
        </w:rPr>
        <w:t xml:space="preserve">участвовавшим в торгах </w:t>
      </w:r>
      <w:r w:rsidRPr="00F110F3">
        <w:rPr>
          <w:rFonts w:ascii="Times New Roman" w:hAnsi="Times New Roman" w:cs="Times New Roman"/>
          <w:sz w:val="24"/>
          <w:szCs w:val="24"/>
        </w:rPr>
        <w:t>не признанным победителями, - в течение 5 (пяти) календарных дней со дня подведения итогов продажи имущества.</w:t>
      </w:r>
    </w:p>
    <w:p w:rsidR="00CD65B7" w:rsidRDefault="00CD65B7" w:rsidP="00CD65B7">
      <w:pPr>
        <w:pStyle w:val="21"/>
        <w:spacing w:after="0" w:line="276" w:lineRule="auto"/>
        <w:ind w:firstLine="720"/>
        <w:jc w:val="center"/>
        <w:rPr>
          <w:b/>
          <w:sz w:val="24"/>
          <w:szCs w:val="24"/>
        </w:rPr>
      </w:pPr>
    </w:p>
    <w:p w:rsidR="00CD65B7" w:rsidRPr="00F110F3" w:rsidRDefault="00CD65B7" w:rsidP="00CD65B7">
      <w:pPr>
        <w:pStyle w:val="21"/>
        <w:spacing w:after="0" w:line="276" w:lineRule="auto"/>
        <w:ind w:firstLine="720"/>
        <w:jc w:val="center"/>
        <w:rPr>
          <w:b/>
          <w:sz w:val="24"/>
          <w:szCs w:val="24"/>
        </w:rPr>
      </w:pPr>
      <w:r w:rsidRPr="00F110F3">
        <w:rPr>
          <w:b/>
          <w:sz w:val="24"/>
          <w:szCs w:val="24"/>
        </w:rPr>
        <w:t>5. Порядок подачи заявок на участие в аукционе</w:t>
      </w:r>
    </w:p>
    <w:p w:rsidR="00CD65B7" w:rsidRPr="00F110F3" w:rsidRDefault="00CD65B7" w:rsidP="00CD65B7">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Подача заявки на участие в электронном аукционе осуществляется претендентом из личного кабинета посредством штатного интерфейса.</w:t>
      </w:r>
    </w:p>
    <w:p w:rsidR="00CD65B7" w:rsidRPr="00F110F3" w:rsidRDefault="00CD65B7" w:rsidP="00CD65B7">
      <w:pPr>
        <w:spacing w:after="0"/>
        <w:ind w:firstLine="720"/>
        <w:jc w:val="both"/>
        <w:rPr>
          <w:rFonts w:ascii="Times New Roman" w:hAnsi="Times New Roman" w:cs="Times New Roman"/>
          <w:b/>
          <w:sz w:val="24"/>
          <w:szCs w:val="24"/>
        </w:rPr>
      </w:pPr>
      <w:r w:rsidRPr="00F110F3">
        <w:rPr>
          <w:rFonts w:ascii="Times New Roman" w:hAnsi="Times New Roman" w:cs="Times New Roman"/>
          <w:b/>
          <w:sz w:val="24"/>
          <w:szCs w:val="24"/>
        </w:rPr>
        <w:t xml:space="preserve">Заявки подаются путем заполнения формы, представленной в Приложении № 1 к настоящему информационному сообщению, и размещения ее электронного образа с приложением электронных образов документов в соответствии с перечнем, указанным в информационном сообщении, на сайте электронной торговой площадки в сети «Интернет» </w:t>
      </w:r>
      <w:hyperlink r:id="rId16" w:history="1">
        <w:r w:rsidRPr="00F110F3">
          <w:rPr>
            <w:rStyle w:val="a5"/>
            <w:rFonts w:ascii="Times New Roman" w:hAnsi="Times New Roman" w:cs="Times New Roman"/>
            <w:b/>
            <w:sz w:val="24"/>
            <w:szCs w:val="24"/>
            <w:lang w:val="en-US"/>
          </w:rPr>
          <w:t>www</w:t>
        </w:r>
        <w:r w:rsidRPr="00F110F3">
          <w:rPr>
            <w:rStyle w:val="a5"/>
            <w:rFonts w:ascii="Times New Roman" w:hAnsi="Times New Roman" w:cs="Times New Roman"/>
            <w:b/>
            <w:sz w:val="24"/>
            <w:szCs w:val="24"/>
          </w:rPr>
          <w:t>.</w:t>
        </w:r>
        <w:r w:rsidRPr="00F110F3">
          <w:rPr>
            <w:rStyle w:val="a5"/>
            <w:rFonts w:ascii="Times New Roman" w:hAnsi="Times New Roman" w:cs="Times New Roman"/>
            <w:b/>
            <w:sz w:val="24"/>
            <w:szCs w:val="24"/>
            <w:lang w:val="en-US"/>
          </w:rPr>
          <w:t>roseltorg</w:t>
        </w:r>
        <w:r w:rsidRPr="00F110F3">
          <w:rPr>
            <w:rStyle w:val="a5"/>
            <w:rFonts w:ascii="Times New Roman" w:hAnsi="Times New Roman" w:cs="Times New Roman"/>
            <w:b/>
            <w:sz w:val="24"/>
            <w:szCs w:val="24"/>
          </w:rPr>
          <w:t>.</w:t>
        </w:r>
        <w:r w:rsidRPr="00F110F3">
          <w:rPr>
            <w:rStyle w:val="a5"/>
            <w:rFonts w:ascii="Times New Roman" w:hAnsi="Times New Roman" w:cs="Times New Roman"/>
            <w:b/>
            <w:sz w:val="24"/>
            <w:szCs w:val="24"/>
            <w:lang w:val="en-US"/>
          </w:rPr>
          <w:t>ru</w:t>
        </w:r>
      </w:hyperlink>
      <w:r w:rsidRPr="00F110F3">
        <w:rPr>
          <w:rFonts w:ascii="Times New Roman" w:hAnsi="Times New Roman" w:cs="Times New Roman"/>
          <w:b/>
          <w:sz w:val="24"/>
          <w:szCs w:val="24"/>
        </w:rPr>
        <w:t xml:space="preserve">. </w:t>
      </w:r>
    </w:p>
    <w:p w:rsidR="00CD65B7" w:rsidRPr="00F110F3" w:rsidRDefault="00CD65B7" w:rsidP="00CD65B7">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Одно лицо имеет право подать только одну заявку.</w:t>
      </w:r>
    </w:p>
    <w:p w:rsidR="00CD65B7" w:rsidRPr="00F110F3" w:rsidRDefault="00CD65B7" w:rsidP="00CD65B7">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Заявки подаются, начиная с даты начала приема заявок до даты окончания приема заявок, указанной в настоящем информационном сообщении.</w:t>
      </w:r>
    </w:p>
    <w:p w:rsidR="00CD65B7" w:rsidRPr="00F110F3" w:rsidRDefault="00CD65B7" w:rsidP="00CD65B7">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Заявки подаются и принимаются одновременно с полным комплектом требуемых для участия в электронном аукционе документов.</w:t>
      </w:r>
    </w:p>
    <w:p w:rsidR="00CD65B7" w:rsidRPr="00F110F3" w:rsidRDefault="00CD65B7" w:rsidP="00CD65B7">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Заявка и приложенные к ней документы должны быть подписаны электронной подписью Претендента (его уполномоченного представителя).</w:t>
      </w:r>
    </w:p>
    <w:p w:rsidR="00CD65B7" w:rsidRPr="00F110F3" w:rsidRDefault="00CD65B7" w:rsidP="00CD65B7">
      <w:pPr>
        <w:pStyle w:val="ConsPlusNormal"/>
        <w:spacing w:line="276" w:lineRule="auto"/>
        <w:ind w:firstLine="720"/>
        <w:jc w:val="both"/>
        <w:rPr>
          <w:sz w:val="24"/>
          <w:szCs w:val="24"/>
        </w:rPr>
      </w:pPr>
      <w:r w:rsidRPr="00F110F3">
        <w:rPr>
          <w:sz w:val="24"/>
          <w:szCs w:val="24"/>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D65B7" w:rsidRPr="00F110F3" w:rsidRDefault="00CD65B7" w:rsidP="00CD65B7">
      <w:pPr>
        <w:autoSpaceDE w:val="0"/>
        <w:autoSpaceDN w:val="0"/>
        <w:adjustRightInd w:val="0"/>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торговая площадка.</w:t>
      </w:r>
    </w:p>
    <w:p w:rsidR="00CD65B7" w:rsidRPr="00F110F3" w:rsidRDefault="00CD65B7" w:rsidP="00CD65B7">
      <w:pPr>
        <w:pStyle w:val="ConsPlusNormal"/>
        <w:spacing w:line="276" w:lineRule="auto"/>
        <w:ind w:firstLine="720"/>
        <w:jc w:val="both"/>
        <w:rPr>
          <w:sz w:val="24"/>
          <w:szCs w:val="24"/>
        </w:rPr>
      </w:pPr>
      <w:r w:rsidRPr="00F110F3">
        <w:rPr>
          <w:sz w:val="24"/>
          <w:szCs w:val="24"/>
        </w:rPr>
        <w:t>Заявки, поступившие по истечении срока их приема, Организатором торгов не принимаются и на электронной торговой площадке не регистрируются.</w:t>
      </w:r>
    </w:p>
    <w:p w:rsidR="00CD65B7" w:rsidRPr="00F110F3" w:rsidRDefault="00CD65B7" w:rsidP="00CD65B7">
      <w:pPr>
        <w:pStyle w:val="ConsPlusNormal"/>
        <w:widowControl w:val="0"/>
        <w:spacing w:line="276" w:lineRule="auto"/>
        <w:ind w:firstLine="720"/>
        <w:jc w:val="both"/>
        <w:rPr>
          <w:sz w:val="24"/>
          <w:szCs w:val="24"/>
        </w:rPr>
      </w:pPr>
      <w:r w:rsidRPr="00F110F3">
        <w:rPr>
          <w:sz w:val="24"/>
          <w:szCs w:val="24"/>
        </w:rPr>
        <w:t>В течение одного часа со времени поступления заявки Оператором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CD65B7" w:rsidRPr="00F110F3" w:rsidRDefault="00CD65B7" w:rsidP="00CD65B7">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w:t>
      </w:r>
    </w:p>
    <w:p w:rsidR="00CD65B7" w:rsidRPr="00F110F3" w:rsidRDefault="00CD65B7" w:rsidP="00CD65B7">
      <w:pPr>
        <w:autoSpaceDE w:val="0"/>
        <w:autoSpaceDN w:val="0"/>
        <w:adjustRightInd w:val="0"/>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CD65B7" w:rsidRPr="00F110F3" w:rsidRDefault="00CD65B7" w:rsidP="00CD65B7">
      <w:pPr>
        <w:pStyle w:val="21"/>
        <w:spacing w:after="0" w:line="276" w:lineRule="auto"/>
        <w:ind w:firstLine="720"/>
        <w:jc w:val="center"/>
        <w:rPr>
          <w:b/>
          <w:sz w:val="24"/>
          <w:szCs w:val="24"/>
        </w:rPr>
      </w:pPr>
    </w:p>
    <w:p w:rsidR="00CD65B7" w:rsidRPr="00F110F3" w:rsidRDefault="00CD65B7" w:rsidP="00CD65B7">
      <w:pPr>
        <w:pStyle w:val="21"/>
        <w:spacing w:after="0" w:line="276" w:lineRule="auto"/>
        <w:ind w:firstLine="720"/>
        <w:jc w:val="center"/>
        <w:rPr>
          <w:b/>
          <w:sz w:val="24"/>
          <w:szCs w:val="24"/>
        </w:rPr>
      </w:pPr>
      <w:r w:rsidRPr="00F110F3">
        <w:rPr>
          <w:b/>
          <w:sz w:val="24"/>
          <w:szCs w:val="24"/>
        </w:rPr>
        <w:lastRenderedPageBreak/>
        <w:t xml:space="preserve">6. Исчерпывающий перечень требуемых для участия в аукционе документов и требования к их оформлению </w:t>
      </w:r>
    </w:p>
    <w:p w:rsidR="00CD65B7" w:rsidRPr="00F110F3" w:rsidRDefault="00CD65B7" w:rsidP="00CD65B7">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CD65B7" w:rsidRPr="00F110F3" w:rsidRDefault="00CD65B7" w:rsidP="00CD65B7">
      <w:pPr>
        <w:spacing w:after="0"/>
        <w:ind w:firstLine="720"/>
        <w:rPr>
          <w:rFonts w:ascii="Times New Roman" w:hAnsi="Times New Roman" w:cs="Times New Roman"/>
          <w:b/>
          <w:sz w:val="24"/>
          <w:szCs w:val="24"/>
        </w:rPr>
      </w:pPr>
      <w:r w:rsidRPr="00F110F3">
        <w:rPr>
          <w:rFonts w:ascii="Times New Roman" w:hAnsi="Times New Roman" w:cs="Times New Roman"/>
          <w:b/>
          <w:sz w:val="24"/>
          <w:szCs w:val="24"/>
          <w:u w:val="single"/>
        </w:rPr>
        <w:t>Для юридических лиц</w:t>
      </w:r>
      <w:r w:rsidRPr="00F110F3">
        <w:rPr>
          <w:rFonts w:ascii="Times New Roman" w:hAnsi="Times New Roman" w:cs="Times New Roman"/>
          <w:b/>
          <w:sz w:val="24"/>
          <w:szCs w:val="24"/>
        </w:rPr>
        <w:t>:</w:t>
      </w:r>
    </w:p>
    <w:p w:rsidR="00CD65B7" w:rsidRPr="00F110F3" w:rsidRDefault="00CD65B7" w:rsidP="00CD65B7">
      <w:pPr>
        <w:spacing w:after="0"/>
        <w:ind w:firstLine="720"/>
        <w:rPr>
          <w:rFonts w:ascii="Times New Roman" w:hAnsi="Times New Roman" w:cs="Times New Roman"/>
          <w:color w:val="000000"/>
          <w:sz w:val="24"/>
          <w:szCs w:val="24"/>
        </w:rPr>
      </w:pPr>
      <w:r w:rsidRPr="00F110F3">
        <w:rPr>
          <w:rFonts w:ascii="Times New Roman" w:hAnsi="Times New Roman" w:cs="Times New Roman"/>
          <w:sz w:val="24"/>
          <w:szCs w:val="24"/>
        </w:rPr>
        <w:t>- заявка на участие в аукционе</w:t>
      </w:r>
      <w:r w:rsidRPr="00F110F3">
        <w:rPr>
          <w:rFonts w:ascii="Times New Roman" w:hAnsi="Times New Roman" w:cs="Times New Roman"/>
          <w:color w:val="000000"/>
          <w:sz w:val="24"/>
          <w:szCs w:val="24"/>
        </w:rPr>
        <w:t>;</w:t>
      </w:r>
    </w:p>
    <w:p w:rsidR="00CD65B7" w:rsidRPr="00F110F3" w:rsidRDefault="00CD65B7" w:rsidP="00CD65B7">
      <w:pPr>
        <w:spacing w:after="0"/>
        <w:ind w:firstLine="720"/>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 </w:t>
      </w:r>
      <w:r>
        <w:rPr>
          <w:rFonts w:ascii="Times New Roman" w:hAnsi="Times New Roman" w:cs="Times New Roman"/>
          <w:color w:val="000000"/>
          <w:sz w:val="24"/>
          <w:szCs w:val="24"/>
        </w:rPr>
        <w:t>копии учредительных</w:t>
      </w:r>
      <w:r w:rsidRPr="00F110F3">
        <w:rPr>
          <w:rFonts w:ascii="Times New Roman" w:hAnsi="Times New Roman" w:cs="Times New Roman"/>
          <w:color w:val="000000"/>
          <w:sz w:val="24"/>
          <w:szCs w:val="24"/>
        </w:rPr>
        <w:t xml:space="preserve"> документы;</w:t>
      </w:r>
    </w:p>
    <w:p w:rsidR="00CD65B7" w:rsidRPr="00F110F3" w:rsidRDefault="00CD65B7" w:rsidP="00CD65B7">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r w:rsidRPr="00F110F3">
        <w:rPr>
          <w:rFonts w:ascii="Times New Roman" w:hAnsi="Times New Roman" w:cs="Times New Roman"/>
          <w:color w:val="000000"/>
          <w:sz w:val="24"/>
          <w:szCs w:val="24"/>
        </w:rPr>
        <w:t>;</w:t>
      </w:r>
    </w:p>
    <w:p w:rsidR="00CD65B7" w:rsidRPr="00F110F3" w:rsidRDefault="00CD65B7" w:rsidP="00CD65B7">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D65B7" w:rsidRPr="00F110F3" w:rsidRDefault="00CD65B7" w:rsidP="00CD65B7">
      <w:pPr>
        <w:spacing w:after="0"/>
        <w:ind w:firstLine="720"/>
        <w:jc w:val="both"/>
        <w:rPr>
          <w:rFonts w:ascii="Times New Roman" w:hAnsi="Times New Roman" w:cs="Times New Roman"/>
          <w:b/>
          <w:sz w:val="24"/>
          <w:szCs w:val="24"/>
        </w:rPr>
      </w:pPr>
      <w:r w:rsidRPr="00F110F3">
        <w:rPr>
          <w:rFonts w:ascii="Times New Roman" w:hAnsi="Times New Roman" w:cs="Times New Roman"/>
          <w:sz w:val="24"/>
          <w:szCs w:val="24"/>
        </w:rPr>
        <w:t>- оформленная в установленном порядке</w:t>
      </w:r>
      <w:r w:rsidRPr="00F110F3">
        <w:rPr>
          <w:rFonts w:ascii="Times New Roman" w:hAnsi="Times New Roman" w:cs="Times New Roman"/>
          <w:b/>
          <w:sz w:val="24"/>
          <w:szCs w:val="24"/>
        </w:rPr>
        <w:t xml:space="preserve"> </w:t>
      </w:r>
      <w:r w:rsidRPr="00F110F3">
        <w:rPr>
          <w:rFonts w:ascii="Times New Roman" w:hAnsi="Times New Roman" w:cs="Times New Roman"/>
          <w:sz w:val="24"/>
          <w:szCs w:val="24"/>
        </w:rPr>
        <w:t>или нотариально заверенная копия доверенности</w:t>
      </w:r>
      <w:r w:rsidRPr="00F110F3">
        <w:rPr>
          <w:rFonts w:ascii="Times New Roman" w:hAnsi="Times New Roman" w:cs="Times New Roman"/>
          <w:b/>
          <w:sz w:val="24"/>
          <w:szCs w:val="24"/>
        </w:rPr>
        <w:t xml:space="preserve"> </w:t>
      </w:r>
      <w:r w:rsidRPr="00F110F3">
        <w:rPr>
          <w:rFonts w:ascii="Times New Roman" w:hAnsi="Times New Roman" w:cs="Times New Roman"/>
          <w:sz w:val="24"/>
          <w:szCs w:val="24"/>
        </w:rPr>
        <w:t>на осуществление действий от имени претендента (в случае, если от имени претендента действует его представитель);</w:t>
      </w:r>
    </w:p>
    <w:p w:rsidR="00CD65B7" w:rsidRPr="00F110F3" w:rsidRDefault="00CD65B7" w:rsidP="00CD65B7">
      <w:pPr>
        <w:spacing w:after="0"/>
        <w:ind w:firstLine="720"/>
        <w:jc w:val="both"/>
        <w:rPr>
          <w:rFonts w:ascii="Times New Roman" w:hAnsi="Times New Roman" w:cs="Times New Roman"/>
          <w:b/>
          <w:i/>
          <w:sz w:val="24"/>
          <w:szCs w:val="24"/>
          <w:u w:val="single"/>
        </w:rPr>
      </w:pPr>
      <w:r w:rsidRPr="00F110F3">
        <w:rPr>
          <w:rFonts w:ascii="Times New Roman" w:hAnsi="Times New Roman" w:cs="Times New Roman"/>
          <w:sz w:val="24"/>
          <w:szCs w:val="24"/>
        </w:rPr>
        <w:t>- опись документов, входящих в состав заявки (образец описи является приложением к настоящему информационному сообщению).</w:t>
      </w:r>
    </w:p>
    <w:p w:rsidR="00CD65B7" w:rsidRPr="00F110F3" w:rsidRDefault="00CD65B7" w:rsidP="00CD65B7">
      <w:pPr>
        <w:spacing w:after="0"/>
        <w:ind w:firstLine="720"/>
        <w:jc w:val="both"/>
        <w:rPr>
          <w:rFonts w:ascii="Times New Roman" w:hAnsi="Times New Roman" w:cs="Times New Roman"/>
          <w:b/>
          <w:sz w:val="24"/>
          <w:szCs w:val="24"/>
        </w:rPr>
      </w:pPr>
      <w:r w:rsidRPr="00F110F3">
        <w:rPr>
          <w:rFonts w:ascii="Times New Roman" w:hAnsi="Times New Roman" w:cs="Times New Roman"/>
          <w:b/>
          <w:sz w:val="24"/>
          <w:szCs w:val="24"/>
          <w:u w:val="single"/>
        </w:rPr>
        <w:t>Для физических лиц</w:t>
      </w:r>
      <w:r w:rsidRPr="00F110F3">
        <w:rPr>
          <w:rFonts w:ascii="Times New Roman" w:hAnsi="Times New Roman" w:cs="Times New Roman"/>
          <w:b/>
          <w:sz w:val="24"/>
          <w:szCs w:val="24"/>
        </w:rPr>
        <w:t>:</w:t>
      </w:r>
    </w:p>
    <w:p w:rsidR="00CD65B7" w:rsidRPr="00F110F3" w:rsidRDefault="00CD65B7" w:rsidP="00CD65B7">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xml:space="preserve">- заявка на участие в аукционе; </w:t>
      </w:r>
    </w:p>
    <w:p w:rsidR="00CD65B7" w:rsidRDefault="00CD65B7" w:rsidP="00CD65B7">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xml:space="preserve">- </w:t>
      </w:r>
      <w:r>
        <w:rPr>
          <w:rFonts w:ascii="Times New Roman" w:hAnsi="Times New Roman" w:cs="Times New Roman"/>
          <w:sz w:val="24"/>
          <w:szCs w:val="24"/>
        </w:rPr>
        <w:t xml:space="preserve">копия </w:t>
      </w:r>
      <w:r w:rsidRPr="00F110F3">
        <w:rPr>
          <w:rFonts w:ascii="Times New Roman" w:hAnsi="Times New Roman" w:cs="Times New Roman"/>
          <w:sz w:val="24"/>
          <w:szCs w:val="24"/>
        </w:rPr>
        <w:t>документ</w:t>
      </w:r>
      <w:r>
        <w:rPr>
          <w:rFonts w:ascii="Times New Roman" w:hAnsi="Times New Roman" w:cs="Times New Roman"/>
          <w:sz w:val="24"/>
          <w:szCs w:val="24"/>
        </w:rPr>
        <w:t xml:space="preserve">а, удостоверяющего </w:t>
      </w:r>
    </w:p>
    <w:p w:rsidR="00CD65B7" w:rsidRPr="00F110F3" w:rsidRDefault="00CD65B7" w:rsidP="00CD65B7">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xml:space="preserve"> личность (все листы);</w:t>
      </w:r>
    </w:p>
    <w:p w:rsidR="00CD65B7" w:rsidRPr="00F110F3" w:rsidRDefault="00CD65B7" w:rsidP="00CD65B7">
      <w:pPr>
        <w:spacing w:after="0"/>
        <w:ind w:firstLine="720"/>
        <w:jc w:val="both"/>
        <w:rPr>
          <w:rFonts w:ascii="Times New Roman" w:hAnsi="Times New Roman" w:cs="Times New Roman"/>
          <w:b/>
          <w:sz w:val="24"/>
          <w:szCs w:val="24"/>
        </w:rPr>
      </w:pPr>
      <w:r w:rsidRPr="00F110F3">
        <w:rPr>
          <w:rFonts w:ascii="Times New Roman" w:hAnsi="Times New Roman" w:cs="Times New Roman"/>
          <w:sz w:val="24"/>
          <w:szCs w:val="24"/>
        </w:rPr>
        <w:t>- оформленная в установленном порядке или нотариально заверенная копия доверенности</w:t>
      </w:r>
      <w:r w:rsidRPr="00F110F3">
        <w:rPr>
          <w:rFonts w:ascii="Times New Roman" w:hAnsi="Times New Roman" w:cs="Times New Roman"/>
          <w:b/>
          <w:sz w:val="24"/>
          <w:szCs w:val="24"/>
        </w:rPr>
        <w:t xml:space="preserve"> </w:t>
      </w:r>
      <w:r w:rsidRPr="00F110F3">
        <w:rPr>
          <w:rFonts w:ascii="Times New Roman" w:hAnsi="Times New Roman" w:cs="Times New Roman"/>
          <w:sz w:val="24"/>
          <w:szCs w:val="24"/>
        </w:rPr>
        <w:t>на осуществление действий от имени претендента (в случае, если от имени претендента действует его представитель);</w:t>
      </w:r>
    </w:p>
    <w:p w:rsidR="00CD65B7" w:rsidRPr="00F110F3" w:rsidRDefault="00CD65B7" w:rsidP="00CD65B7">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опись документов, входящих в состав заявки (образец описи является приложением к настоящему информационному сообщению).</w:t>
      </w:r>
    </w:p>
    <w:p w:rsidR="00CD65B7" w:rsidRPr="00F110F3" w:rsidRDefault="00CD65B7" w:rsidP="00CD65B7">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D65B7" w:rsidRPr="00F110F3" w:rsidRDefault="00CD65B7" w:rsidP="00CD65B7">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Указанные документы в части их оформления и содержания должны соответствовать требованиям законодательства Российской Федерации.</w:t>
      </w:r>
    </w:p>
    <w:p w:rsidR="00CD65B7" w:rsidRPr="00F110F3" w:rsidRDefault="00CD65B7" w:rsidP="00CD65B7">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Не подлежат рассмотрению документы, исполненные карандашом, имеющие подчистки, приписки, иные не оговоренные в них исправления.</w:t>
      </w:r>
    </w:p>
    <w:p w:rsidR="00CD65B7" w:rsidRPr="00F110F3" w:rsidRDefault="00CD65B7" w:rsidP="00CD65B7">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Исправления, внесенные при необходимости, должны быть заверены подписью должностного лица и проставлением печати юридического лица (при наличии печати), их совершивших. Если документ оформлен нотариально, соответствующие исправления должны быть подтверждены нотариусом.</w:t>
      </w:r>
    </w:p>
    <w:p w:rsidR="00CD65B7" w:rsidRPr="00F110F3" w:rsidRDefault="00CD65B7" w:rsidP="00CD65B7">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Документооборот между претендентами, участниками аукциона, Организатором торгов, Продавцом осуществляется через электронную торговую площадку в форме электронных документов либо электронных образов документов (документов на бумажном носителе, </w:t>
      </w:r>
      <w:r w:rsidRPr="00F110F3">
        <w:rPr>
          <w:rFonts w:ascii="Times New Roman" w:hAnsi="Times New Roman" w:cs="Times New Roman"/>
          <w:color w:val="000000"/>
          <w:sz w:val="24"/>
          <w:szCs w:val="24"/>
        </w:rPr>
        <w:lastRenderedPageBreak/>
        <w:t>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Данное правило не распространяется на договор купли-продажи государственного имущества, который заключается сторонами в простой письменной форме.</w:t>
      </w:r>
    </w:p>
    <w:p w:rsidR="00CD65B7" w:rsidRPr="00F110F3" w:rsidRDefault="00CD65B7" w:rsidP="00CD65B7">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Для организации электронного документооборота пользователь электронной торговой площадки должен установить необходимые аппаратные средства, клиентское программное и информационное обеспечение и получить электронную подпись в доверенном удостоверяющем центре.</w:t>
      </w:r>
    </w:p>
    <w:p w:rsidR="00CD65B7" w:rsidRPr="00F110F3" w:rsidRDefault="00CD65B7" w:rsidP="00CD65B7">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CD65B7" w:rsidRPr="00F110F3" w:rsidRDefault="00CD65B7" w:rsidP="00CD65B7">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электронной подписью и признаваемый равнозначным документу на бумажном носителе, подписанному собственноручной подписью и заверенному печатью. </w:t>
      </w:r>
    </w:p>
    <w:p w:rsidR="00CD65B7" w:rsidRPr="00F110F3" w:rsidRDefault="00CD65B7" w:rsidP="00CD65B7">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Организатора торгов и отправитель несет ответственность за подлинность и достоверность таких документов и сведений.</w:t>
      </w:r>
    </w:p>
    <w:p w:rsidR="00CD65B7" w:rsidRDefault="00CD65B7" w:rsidP="00CD65B7">
      <w:pPr>
        <w:pStyle w:val="a6"/>
        <w:spacing w:line="276" w:lineRule="auto"/>
        <w:rPr>
          <w:b/>
          <w:sz w:val="24"/>
          <w:szCs w:val="24"/>
        </w:rPr>
      </w:pPr>
    </w:p>
    <w:p w:rsidR="00CD65B7" w:rsidRPr="00F110F3" w:rsidRDefault="00CD65B7" w:rsidP="00CD65B7">
      <w:pPr>
        <w:pStyle w:val="a6"/>
        <w:spacing w:line="276" w:lineRule="auto"/>
        <w:rPr>
          <w:b/>
          <w:sz w:val="24"/>
          <w:szCs w:val="24"/>
        </w:rPr>
      </w:pPr>
      <w:r w:rsidRPr="00F110F3">
        <w:rPr>
          <w:b/>
          <w:sz w:val="24"/>
          <w:szCs w:val="24"/>
        </w:rPr>
        <w:t>7. Признание претендентов участниками аукциона в электронной форме</w:t>
      </w:r>
    </w:p>
    <w:p w:rsidR="00CD65B7" w:rsidRPr="00F110F3" w:rsidRDefault="00CD65B7" w:rsidP="00CD65B7">
      <w:pPr>
        <w:pStyle w:val="a6"/>
        <w:spacing w:line="276" w:lineRule="auto"/>
        <w:rPr>
          <w:b/>
          <w:sz w:val="24"/>
          <w:szCs w:val="24"/>
        </w:rPr>
      </w:pPr>
      <w:r w:rsidRPr="00F110F3">
        <w:rPr>
          <w:b/>
          <w:sz w:val="24"/>
          <w:szCs w:val="24"/>
        </w:rPr>
        <w:t>(определение участников электронного аукциона)</w:t>
      </w:r>
    </w:p>
    <w:p w:rsidR="00CD65B7" w:rsidRPr="00F110F3" w:rsidRDefault="00CD65B7" w:rsidP="00CD65B7">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D65B7" w:rsidRPr="00F110F3" w:rsidRDefault="00CD65B7" w:rsidP="00CD65B7">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По результатам рассмотрения заявок и документов Продавец принимает решение о признании претендентов участниками аукциона в электронной форме либо об отказе в допуске к участию.</w:t>
      </w:r>
    </w:p>
    <w:p w:rsidR="00CD65B7" w:rsidRPr="00F110F3" w:rsidRDefault="00CD65B7" w:rsidP="00CD65B7">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Претендент не допускается к участию в аукционе электронной форме по следующим основаниям:</w:t>
      </w:r>
    </w:p>
    <w:p w:rsidR="00CD65B7" w:rsidRPr="00F110F3" w:rsidRDefault="00CD65B7" w:rsidP="00CD65B7">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представленные документы не подтверждают право претендента быть покупателем в соответствии с законодательством Российской Федерации;</w:t>
      </w:r>
    </w:p>
    <w:p w:rsidR="00CD65B7" w:rsidRPr="00F110F3" w:rsidRDefault="00CD65B7" w:rsidP="00CD65B7">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представлены не все документы в соответствии с перечнем, указанным в настоящем информационном сообщении, или оформление указанных документов не соответствует законодательству Российской Федерации;</w:t>
      </w:r>
    </w:p>
    <w:p w:rsidR="00CD65B7" w:rsidRPr="00F110F3" w:rsidRDefault="00CD65B7" w:rsidP="00CD65B7">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заявка подана лицом, не уполномоченным претендентом на осуществление таких действий;</w:t>
      </w:r>
    </w:p>
    <w:p w:rsidR="00CD65B7" w:rsidRPr="00F110F3" w:rsidRDefault="00CD65B7" w:rsidP="00CD65B7">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не подтверждено поступление в установленный срок задатка на счет, указанный в настоящем информационном сообщении.</w:t>
      </w:r>
    </w:p>
    <w:p w:rsidR="00CD65B7" w:rsidRPr="00F110F3" w:rsidRDefault="00CD65B7" w:rsidP="00CD65B7">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Настоящий перечень оснований отказа претенденту на участие в аукционе является исчерпывающим.</w:t>
      </w:r>
    </w:p>
    <w:p w:rsidR="00CD65B7" w:rsidRPr="00F110F3" w:rsidRDefault="00CD65B7" w:rsidP="00CD65B7">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lastRenderedPageBreak/>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
    <w:p w:rsidR="00CD65B7" w:rsidRDefault="00CD65B7" w:rsidP="00CD65B7">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Претендент, допущенный к участию в аукционе, приобретает статус участника аукциона с момента оформления Продавцом протокола о признании претендентов участниками аукциона.</w:t>
      </w:r>
    </w:p>
    <w:p w:rsidR="00CD65B7" w:rsidRPr="00F110F3" w:rsidRDefault="00CD65B7" w:rsidP="00CD65B7">
      <w:pPr>
        <w:spacing w:after="0"/>
        <w:ind w:firstLine="709"/>
        <w:jc w:val="both"/>
        <w:rPr>
          <w:rFonts w:ascii="Times New Roman" w:hAnsi="Times New Roman" w:cs="Times New Roman"/>
          <w:color w:val="000000"/>
          <w:sz w:val="24"/>
          <w:szCs w:val="24"/>
        </w:rPr>
      </w:pPr>
    </w:p>
    <w:p w:rsidR="00CD65B7" w:rsidRDefault="00CD65B7" w:rsidP="00CD65B7">
      <w:pPr>
        <w:pStyle w:val="a6"/>
        <w:spacing w:line="276" w:lineRule="auto"/>
        <w:rPr>
          <w:b/>
          <w:sz w:val="24"/>
          <w:szCs w:val="24"/>
        </w:rPr>
      </w:pPr>
      <w:r w:rsidRPr="00F110F3">
        <w:rPr>
          <w:b/>
          <w:sz w:val="24"/>
          <w:szCs w:val="24"/>
        </w:rPr>
        <w:t xml:space="preserve">8. Порядок проведения аукциона в электронной форме и определения </w:t>
      </w:r>
    </w:p>
    <w:p w:rsidR="00CD65B7" w:rsidRPr="00F110F3" w:rsidRDefault="00CD65B7" w:rsidP="00CD65B7">
      <w:pPr>
        <w:pStyle w:val="a6"/>
        <w:spacing w:line="276" w:lineRule="auto"/>
        <w:rPr>
          <w:b/>
          <w:sz w:val="24"/>
          <w:szCs w:val="24"/>
        </w:rPr>
      </w:pPr>
      <w:r w:rsidRPr="00F110F3">
        <w:rPr>
          <w:b/>
          <w:sz w:val="24"/>
          <w:szCs w:val="24"/>
        </w:rPr>
        <w:t>победителя аукциона в электронной форме</w:t>
      </w:r>
    </w:p>
    <w:p w:rsidR="00CD65B7" w:rsidRPr="00F110F3" w:rsidRDefault="00CD65B7" w:rsidP="00CD65B7">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Процедура аукциона в электронной форме проводится на электронной торговой площадке АО «Единая электронная торговая площадка»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величине «шага аукциона».</w:t>
      </w:r>
    </w:p>
    <w:p w:rsidR="00CD65B7" w:rsidRPr="00F110F3" w:rsidRDefault="00CD65B7" w:rsidP="00CD65B7">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Во время проведения процедуры аукциона Организатор торгов обеспечивает доступ участников к закрытой части электронной торговой площадки и возможность представления ими предложений о цене имущества.</w:t>
      </w:r>
    </w:p>
    <w:p w:rsidR="00CD65B7" w:rsidRPr="00F110F3" w:rsidRDefault="00CD65B7" w:rsidP="00CD65B7">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Со времени начала проведения процедуры аукциона Организатором торгов размещается:</w:t>
      </w:r>
    </w:p>
    <w:p w:rsidR="00CD65B7" w:rsidRPr="00F110F3" w:rsidRDefault="00CD65B7" w:rsidP="00CD65B7">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в открытой части электронной торговой площадки - информация о начале проведения процедуры электронного аукциона с указанием наименования имущества, находящегося в муниципальной собственности Юстинского районного муниципального образования Республики Калмыкия, начальной цены и текущего «шага аукциона»;</w:t>
      </w:r>
    </w:p>
    <w:p w:rsidR="00CD65B7" w:rsidRPr="00F110F3" w:rsidRDefault="00CD65B7" w:rsidP="00CD65B7">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б) в закрытой части электронной площадки - помимо информации, указанной в открытой части электронной площадки, также указываются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D65B7" w:rsidRPr="00F110F3" w:rsidRDefault="00CD65B7" w:rsidP="00CD65B7">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В течение одного часа со времени начала проведения процедуры электронного аукциона участникам предлагается заявить о приобретении имущества, </w:t>
      </w:r>
      <w:r w:rsidRPr="00F110F3">
        <w:rPr>
          <w:rFonts w:ascii="Times New Roman" w:hAnsi="Times New Roman" w:cs="Times New Roman"/>
          <w:sz w:val="24"/>
          <w:szCs w:val="24"/>
        </w:rPr>
        <w:t xml:space="preserve">находящегося в </w:t>
      </w:r>
      <w:r w:rsidRPr="00F110F3">
        <w:rPr>
          <w:rFonts w:ascii="Times New Roman" w:hAnsi="Times New Roman" w:cs="Times New Roman"/>
          <w:color w:val="000000"/>
          <w:sz w:val="24"/>
          <w:szCs w:val="24"/>
        </w:rPr>
        <w:t>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по начальной цене. В случае если в течение указанного времени:</w:t>
      </w:r>
    </w:p>
    <w:p w:rsidR="00CD65B7" w:rsidRPr="00F110F3" w:rsidRDefault="00CD65B7" w:rsidP="00CD65B7">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CD65B7" w:rsidRPr="00F110F3" w:rsidRDefault="00CD65B7" w:rsidP="00CD65B7">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б) не поступило ни одного предложения о начальной цене имущества, </w:t>
      </w:r>
      <w:r w:rsidRPr="00F110F3">
        <w:rPr>
          <w:rFonts w:ascii="Times New Roman" w:hAnsi="Times New Roman" w:cs="Times New Roman"/>
          <w:sz w:val="24"/>
          <w:szCs w:val="24"/>
        </w:rPr>
        <w:t>находящегося в государственной собственности Республики Калмыкия</w:t>
      </w:r>
      <w:r w:rsidRPr="00F110F3">
        <w:rPr>
          <w:rFonts w:ascii="Times New Roman" w:hAnsi="Times New Roman" w:cs="Times New Roman"/>
          <w:color w:val="000000"/>
          <w:sz w:val="24"/>
          <w:szCs w:val="24"/>
        </w:rPr>
        <w:t xml:space="preserve">,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является время завершения аукциона.</w:t>
      </w:r>
    </w:p>
    <w:p w:rsidR="00CD65B7" w:rsidRPr="00F110F3" w:rsidRDefault="00CD65B7" w:rsidP="00CD65B7">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При этом программными средствами электронной площадки обеспечивается:</w:t>
      </w:r>
    </w:p>
    <w:p w:rsidR="00CD65B7" w:rsidRPr="00F110F3" w:rsidRDefault="00CD65B7" w:rsidP="00CD65B7">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lastRenderedPageBreak/>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D65B7" w:rsidRPr="00F110F3" w:rsidRDefault="00CD65B7" w:rsidP="00CD65B7">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б) уведомление участника в случае, если предложение этого участника о цене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не может быть принято в связи с подачей аналогичного предложения ранее другим участником.</w:t>
      </w:r>
    </w:p>
    <w:p w:rsidR="00CD65B7" w:rsidRPr="00F110F3" w:rsidRDefault="00CD65B7" w:rsidP="00CD65B7">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Победителем признается участник, предложивший наиболее высокую цену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p>
    <w:p w:rsidR="00CD65B7" w:rsidRPr="00F110F3" w:rsidRDefault="00CD65B7" w:rsidP="00CD65B7">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Ход проведения процедуры аукциона фиксируется Организатором торгов в электронном журнале, который направляется Продавцу в течение одного часа со времени завершения приема предложений о цене имущества, </w:t>
      </w:r>
      <w:r w:rsidRPr="00F110F3">
        <w:rPr>
          <w:rFonts w:ascii="Times New Roman" w:hAnsi="Times New Roman" w:cs="Times New Roman"/>
          <w:sz w:val="24"/>
          <w:szCs w:val="24"/>
        </w:rPr>
        <w:t xml:space="preserve">находящегося в </w:t>
      </w:r>
      <w:r w:rsidRPr="00F110F3">
        <w:rPr>
          <w:rFonts w:ascii="Times New Roman" w:hAnsi="Times New Roman" w:cs="Times New Roman"/>
          <w:color w:val="000000"/>
          <w:sz w:val="24"/>
          <w:szCs w:val="24"/>
        </w:rPr>
        <w:t xml:space="preserve">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для подведения итогов электронного аукциона путем оформления протокола об итогах аукциона в электронной форме.</w:t>
      </w:r>
    </w:p>
    <w:p w:rsidR="00CD65B7" w:rsidRPr="00F110F3" w:rsidRDefault="00CD65B7" w:rsidP="00CD65B7">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Цена продажи имущества,</w:t>
      </w:r>
      <w:r w:rsidRPr="00F110F3">
        <w:rPr>
          <w:rFonts w:ascii="Times New Roman" w:hAnsi="Times New Roman" w:cs="Times New Roman"/>
          <w:sz w:val="24"/>
          <w:szCs w:val="24"/>
        </w:rPr>
        <w:t xml:space="preserve"> находящегося в муниципальной собственности Республики Калмыкия,</w:t>
      </w:r>
      <w:r w:rsidRPr="00F110F3">
        <w:rPr>
          <w:rFonts w:ascii="Times New Roman" w:hAnsi="Times New Roman" w:cs="Times New Roman"/>
          <w:color w:val="000000"/>
          <w:sz w:val="24"/>
          <w:szCs w:val="24"/>
        </w:rPr>
        <w:t xml:space="preserve"> определенная по итогам электронного аукциона, распределяется между объектами имущества, входящими в состав лота, пропорционально их начальной цене. Общая цена продажи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и цена продажи каждого объекта, определенная в указанном порядке, заносятся в протокол об итогах аукциона в электронной форме.</w:t>
      </w:r>
    </w:p>
    <w:p w:rsidR="00CD65B7" w:rsidRPr="00F110F3" w:rsidRDefault="00CD65B7" w:rsidP="00CD65B7">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D65B7" w:rsidRPr="00F110F3" w:rsidRDefault="00CD65B7" w:rsidP="00CD65B7">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D65B7" w:rsidRPr="00F110F3" w:rsidRDefault="00CD65B7" w:rsidP="00CD65B7">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D65B7" w:rsidRPr="00F110F3" w:rsidRDefault="00CD65B7" w:rsidP="00CD65B7">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наименование имущества и иные позволяющие его индивидуализировать сведения (спецификация лота);</w:t>
      </w:r>
    </w:p>
    <w:p w:rsidR="00CD65B7" w:rsidRPr="00F110F3" w:rsidRDefault="00CD65B7" w:rsidP="00CD65B7">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б) цена сделки;</w:t>
      </w:r>
    </w:p>
    <w:p w:rsidR="00CD65B7" w:rsidRPr="00F110F3" w:rsidRDefault="00CD65B7" w:rsidP="00CD65B7">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 фамилия, имя, отчество физического лица или наименование юридического лица - победителя.</w:t>
      </w:r>
    </w:p>
    <w:p w:rsidR="00CD65B7" w:rsidRPr="00F110F3" w:rsidRDefault="00CD65B7" w:rsidP="00CD65B7">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Аукцион в электронной форме признается несостоявшимся в следующих случаях:</w:t>
      </w:r>
    </w:p>
    <w:p w:rsidR="00CD65B7" w:rsidRPr="00F110F3" w:rsidRDefault="00CD65B7" w:rsidP="00CD65B7">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не было подано ни одной заявки на участие либо ни один из претендентов не признан участником;</w:t>
      </w:r>
    </w:p>
    <w:p w:rsidR="00CD65B7" w:rsidRPr="00F110F3" w:rsidRDefault="00CD65B7" w:rsidP="00CD65B7">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б) принято решение о признании только одного претендента участником;</w:t>
      </w:r>
    </w:p>
    <w:p w:rsidR="00CD65B7" w:rsidRPr="00F110F3" w:rsidRDefault="00CD65B7" w:rsidP="00CD65B7">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 ни один из участников не сделал предложение о начальной цене государственного имущества.</w:t>
      </w:r>
    </w:p>
    <w:p w:rsidR="00CD65B7" w:rsidRDefault="00CD65B7" w:rsidP="00CD65B7">
      <w:pPr>
        <w:spacing w:after="0"/>
        <w:jc w:val="center"/>
        <w:rPr>
          <w:rFonts w:ascii="Times New Roman" w:hAnsi="Times New Roman" w:cs="Times New Roman"/>
          <w:b/>
          <w:sz w:val="24"/>
          <w:szCs w:val="24"/>
        </w:rPr>
      </w:pPr>
    </w:p>
    <w:p w:rsidR="00CD65B7" w:rsidRPr="00F110F3" w:rsidRDefault="00CD65B7" w:rsidP="00CD65B7">
      <w:pPr>
        <w:spacing w:after="0"/>
        <w:jc w:val="center"/>
        <w:rPr>
          <w:rFonts w:ascii="Times New Roman" w:hAnsi="Times New Roman" w:cs="Times New Roman"/>
          <w:b/>
          <w:sz w:val="24"/>
          <w:szCs w:val="24"/>
        </w:rPr>
      </w:pPr>
      <w:r w:rsidRPr="00F110F3">
        <w:rPr>
          <w:rFonts w:ascii="Times New Roman" w:hAnsi="Times New Roman" w:cs="Times New Roman"/>
          <w:b/>
          <w:sz w:val="24"/>
          <w:szCs w:val="24"/>
        </w:rPr>
        <w:t>9. Порядок и срок заключения договора купли-продажи</w:t>
      </w:r>
    </w:p>
    <w:p w:rsidR="00CD65B7" w:rsidRPr="00F110F3" w:rsidRDefault="00CD65B7" w:rsidP="00CD65B7">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Договор купли-продажи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заключается в письменной форме между Продавцом и победителем аукциона по месту нахождения Продавца в течение пяти рабочих дней с даты подведения итогов аукциона в электронной форме. </w:t>
      </w:r>
    </w:p>
    <w:p w:rsidR="00CD65B7" w:rsidRPr="00F110F3" w:rsidRDefault="00CD65B7" w:rsidP="00CD65B7">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lastRenderedPageBreak/>
        <w:t xml:space="preserve">При уклонении (отказе) победителя от заключения в указанный срок договора купли-продажи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задаток ему не возвращается, а победитель утрачивает право на заключение указанного договора купли-продажи. </w:t>
      </w:r>
    </w:p>
    <w:p w:rsidR="00CD65B7" w:rsidRPr="00F110F3" w:rsidRDefault="00CD65B7" w:rsidP="00CD65B7">
      <w:pPr>
        <w:pStyle w:val="a6"/>
        <w:spacing w:line="276" w:lineRule="auto"/>
        <w:ind w:firstLine="709"/>
        <w:jc w:val="both"/>
        <w:rPr>
          <w:sz w:val="24"/>
          <w:szCs w:val="24"/>
        </w:rPr>
      </w:pPr>
      <w:r w:rsidRPr="00F110F3">
        <w:rPr>
          <w:sz w:val="24"/>
          <w:szCs w:val="24"/>
        </w:rPr>
        <w:t xml:space="preserve">В случае если победителем аукциона будет признано юридическое лицо или физическое лицо - индивидуальный предприниматель, то сумма НДС от цены продажи Имущества уплачивается покупателем самостоятельно, в соответствии с </w:t>
      </w:r>
      <w:r w:rsidRPr="00F110F3">
        <w:rPr>
          <w:sz w:val="24"/>
          <w:szCs w:val="24"/>
        </w:rPr>
        <w:br/>
        <w:t>п. 3 ст. 161 Налогового кодекса Российской Федерации.</w:t>
      </w:r>
    </w:p>
    <w:p w:rsidR="00CD65B7" w:rsidRPr="00F110F3" w:rsidRDefault="00CD65B7" w:rsidP="00CD65B7">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С учетом внесенного задатка, победитель аукциона производит единовременно, одной суммой, одним платежным документом с обязательным заполнением всех реквизитов, перечисленных в настоящем пункте, в безналичном порядке не позднее 30 (тридцати) дней со дня заключения договора купли-продажи в бюджет Республики Калмыкия оплату цены Имущества, которая сложится в ходе проведения аукциона, по следующим реквизитам:</w:t>
      </w:r>
    </w:p>
    <w:p w:rsidR="00CD65B7" w:rsidRPr="00F110F3" w:rsidRDefault="00CD65B7" w:rsidP="00CD65B7">
      <w:pPr>
        <w:spacing w:after="0"/>
        <w:ind w:left="720"/>
        <w:rPr>
          <w:rFonts w:ascii="Times New Roman" w:hAnsi="Times New Roman" w:cs="Times New Roman"/>
          <w:sz w:val="24"/>
          <w:szCs w:val="24"/>
        </w:rPr>
      </w:pPr>
      <w:r w:rsidRPr="00F110F3">
        <w:rPr>
          <w:rFonts w:ascii="Times New Roman" w:hAnsi="Times New Roman" w:cs="Times New Roman"/>
          <w:sz w:val="24"/>
          <w:szCs w:val="24"/>
        </w:rPr>
        <w:t xml:space="preserve">ИНН 0811902627, КПП 081101001; </w:t>
      </w:r>
      <w:r w:rsidRPr="00F110F3">
        <w:rPr>
          <w:rFonts w:ascii="Times New Roman" w:hAnsi="Times New Roman" w:cs="Times New Roman"/>
          <w:sz w:val="24"/>
          <w:szCs w:val="24"/>
        </w:rPr>
        <w:br/>
        <w:t>Получатель:  УФК по Республике Калмыкия (Администрация Юстинского районного муниципального образования Республики Калмыкия л/с 04053012540)</w:t>
      </w:r>
    </w:p>
    <w:p w:rsidR="00CD65B7" w:rsidRPr="00F110F3" w:rsidRDefault="00CD65B7" w:rsidP="00CD65B7">
      <w:pPr>
        <w:widowControl w:val="0"/>
        <w:autoSpaceDE w:val="0"/>
        <w:autoSpaceDN w:val="0"/>
        <w:adjustRightInd w:val="0"/>
        <w:spacing w:after="0"/>
        <w:ind w:firstLine="720"/>
        <w:rPr>
          <w:rFonts w:ascii="Times New Roman" w:hAnsi="Times New Roman" w:cs="Times New Roman"/>
          <w:sz w:val="24"/>
          <w:szCs w:val="24"/>
        </w:rPr>
      </w:pPr>
      <w:r w:rsidRPr="00F110F3">
        <w:rPr>
          <w:rFonts w:ascii="Times New Roman" w:hAnsi="Times New Roman" w:cs="Times New Roman"/>
          <w:spacing w:val="-1"/>
          <w:sz w:val="24"/>
          <w:szCs w:val="24"/>
        </w:rPr>
        <w:t xml:space="preserve">Банк получателя - Отделение – НБ Республики Калмыкия, </w:t>
      </w:r>
      <w:r w:rsidRPr="00F110F3">
        <w:rPr>
          <w:rFonts w:ascii="Times New Roman" w:hAnsi="Times New Roman" w:cs="Times New Roman"/>
          <w:sz w:val="24"/>
          <w:szCs w:val="24"/>
        </w:rPr>
        <w:t xml:space="preserve">г. Элиста, </w:t>
      </w:r>
      <w:r w:rsidRPr="00F110F3">
        <w:rPr>
          <w:rFonts w:ascii="Times New Roman" w:hAnsi="Times New Roman" w:cs="Times New Roman"/>
          <w:sz w:val="24"/>
          <w:szCs w:val="24"/>
        </w:rPr>
        <w:br/>
      </w:r>
      <w:r w:rsidRPr="00F110F3">
        <w:rPr>
          <w:rFonts w:ascii="Times New Roman" w:hAnsi="Times New Roman" w:cs="Times New Roman"/>
          <w:sz w:val="24"/>
          <w:szCs w:val="24"/>
        </w:rPr>
        <w:tab/>
        <w:t xml:space="preserve">БИК 048580001, </w:t>
      </w:r>
    </w:p>
    <w:p w:rsidR="00CD65B7" w:rsidRPr="00F110F3" w:rsidRDefault="00CD65B7" w:rsidP="00CD65B7">
      <w:pPr>
        <w:widowControl w:val="0"/>
        <w:autoSpaceDE w:val="0"/>
        <w:autoSpaceDN w:val="0"/>
        <w:adjustRightInd w:val="0"/>
        <w:spacing w:after="0"/>
        <w:ind w:firstLine="720"/>
        <w:rPr>
          <w:rFonts w:ascii="Times New Roman" w:hAnsi="Times New Roman" w:cs="Times New Roman"/>
          <w:sz w:val="24"/>
          <w:szCs w:val="24"/>
        </w:rPr>
      </w:pPr>
      <w:r w:rsidRPr="00F110F3">
        <w:rPr>
          <w:rFonts w:ascii="Times New Roman" w:hAnsi="Times New Roman" w:cs="Times New Roman"/>
          <w:spacing w:val="-1"/>
          <w:sz w:val="24"/>
          <w:szCs w:val="24"/>
        </w:rPr>
        <w:t>р/с 40101810303490010005,</w:t>
      </w:r>
      <w:r w:rsidRPr="00F110F3">
        <w:rPr>
          <w:rFonts w:ascii="Times New Roman" w:hAnsi="Times New Roman" w:cs="Times New Roman"/>
          <w:b/>
          <w:spacing w:val="-1"/>
          <w:sz w:val="24"/>
          <w:szCs w:val="24"/>
        </w:rPr>
        <w:t xml:space="preserve"> </w:t>
      </w:r>
      <w:r w:rsidRPr="00F110F3">
        <w:rPr>
          <w:rFonts w:ascii="Times New Roman" w:hAnsi="Times New Roman" w:cs="Times New Roman"/>
          <w:sz w:val="24"/>
          <w:szCs w:val="24"/>
        </w:rPr>
        <w:t>КБК 92911402053050000410, ОКТМО 85646460</w:t>
      </w:r>
    </w:p>
    <w:p w:rsidR="00CD65B7" w:rsidRPr="00F110F3" w:rsidRDefault="00CD65B7" w:rsidP="00CD65B7">
      <w:pPr>
        <w:widowControl w:val="0"/>
        <w:autoSpaceDE w:val="0"/>
        <w:autoSpaceDN w:val="0"/>
        <w:adjustRightInd w:val="0"/>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xml:space="preserve">В платежном поручении, оформляющем оплату, должны быть указаны сведения о наименовании Покупателя, Имуществе, дате проведения Аукциона и заключения настоящего </w:t>
      </w:r>
      <w:r>
        <w:rPr>
          <w:rFonts w:ascii="Times New Roman" w:hAnsi="Times New Roman" w:cs="Times New Roman"/>
          <w:sz w:val="24"/>
          <w:szCs w:val="24"/>
        </w:rPr>
        <w:t>Договора.</w:t>
      </w:r>
    </w:p>
    <w:p w:rsidR="00CD65B7" w:rsidRPr="00F110F3" w:rsidRDefault="00CD65B7" w:rsidP="00CD65B7">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sz w:val="24"/>
          <w:szCs w:val="24"/>
        </w:rPr>
        <w:t>В соответствии с п. 7 ст. 448 Гражданского кодекса Российской Федерации победитель торгов не вправе уступать права и осуществлять перевод долга по обязательствам, возникшим из заключенного на торгах договора. Обязательства по такому договору должны быть</w:t>
      </w:r>
      <w:r w:rsidRPr="00F110F3">
        <w:rPr>
          <w:rFonts w:ascii="Times New Roman" w:hAnsi="Times New Roman" w:cs="Times New Roman"/>
          <w:color w:val="000000"/>
          <w:sz w:val="24"/>
          <w:szCs w:val="24"/>
        </w:rPr>
        <w:t xml:space="preserve"> исполнены победителем торгов.</w:t>
      </w:r>
    </w:p>
    <w:p w:rsidR="00CD65B7" w:rsidRDefault="00CD65B7" w:rsidP="00CD65B7">
      <w:pPr>
        <w:spacing w:after="0"/>
        <w:jc w:val="center"/>
        <w:rPr>
          <w:rFonts w:ascii="Times New Roman" w:hAnsi="Times New Roman" w:cs="Times New Roman"/>
          <w:b/>
          <w:color w:val="000000"/>
          <w:sz w:val="24"/>
          <w:szCs w:val="24"/>
        </w:rPr>
      </w:pPr>
    </w:p>
    <w:p w:rsidR="00CD65B7" w:rsidRPr="00F110F3" w:rsidRDefault="00CD65B7" w:rsidP="00CD65B7">
      <w:pPr>
        <w:spacing w:after="0"/>
        <w:jc w:val="center"/>
        <w:rPr>
          <w:rFonts w:ascii="Times New Roman" w:hAnsi="Times New Roman" w:cs="Times New Roman"/>
          <w:b/>
          <w:color w:val="000000"/>
          <w:sz w:val="24"/>
          <w:szCs w:val="24"/>
        </w:rPr>
      </w:pPr>
      <w:r w:rsidRPr="00F110F3">
        <w:rPr>
          <w:rFonts w:ascii="Times New Roman" w:hAnsi="Times New Roman" w:cs="Times New Roman"/>
          <w:b/>
          <w:color w:val="000000"/>
          <w:sz w:val="24"/>
          <w:szCs w:val="24"/>
        </w:rPr>
        <w:t>10. Переход права собственности на имущество, находящееся в муниципальной  собственности Юстинского районного муниципального образования Республики Калмыкия</w:t>
      </w:r>
    </w:p>
    <w:p w:rsidR="00CD65B7" w:rsidRPr="00F110F3" w:rsidRDefault="00CD65B7" w:rsidP="00CD65B7">
      <w:pPr>
        <w:spacing w:after="0"/>
        <w:jc w:val="center"/>
        <w:rPr>
          <w:rFonts w:ascii="Times New Roman" w:hAnsi="Times New Roman" w:cs="Times New Roman"/>
          <w:b/>
          <w:color w:val="000000"/>
          <w:sz w:val="24"/>
          <w:szCs w:val="24"/>
        </w:rPr>
      </w:pPr>
    </w:p>
    <w:p w:rsidR="00CD65B7" w:rsidRDefault="00CD65B7" w:rsidP="00CD65B7">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Право собственности на имущество, находящееся в муниципальной собственности Юстинского районного муниципального образования Республики Калмыкия, переходит к покупателю в порядке, установленном законодательством Российской Федерации и договором купли-продажи, после полной оплаты стоимости имущества. Факт оплаты подтверждается выпиской со счета Продавца о поступлении средств в размере и сроки, которые указаны в договоре купли-продажи. </w:t>
      </w:r>
    </w:p>
    <w:p w:rsidR="00CD65B7" w:rsidRDefault="00CD65B7" w:rsidP="00CD65B7">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Все иные вопросы, касающиеся проведения аукциона, не нашедшие отражения в настоящем информационном сообщении, регулируются действующим законодательством Российской Федерации.</w:t>
      </w:r>
    </w:p>
    <w:p w:rsidR="00CD65B7" w:rsidRPr="00F110F3" w:rsidRDefault="00CD65B7" w:rsidP="00CD65B7">
      <w:pPr>
        <w:spacing w:after="0"/>
        <w:ind w:firstLine="709"/>
        <w:jc w:val="both"/>
        <w:rPr>
          <w:rFonts w:ascii="Times New Roman" w:hAnsi="Times New Roman" w:cs="Times New Roman"/>
          <w:color w:val="000000"/>
          <w:sz w:val="24"/>
          <w:szCs w:val="24"/>
        </w:rPr>
      </w:pPr>
    </w:p>
    <w:p w:rsidR="00CD65B7" w:rsidRPr="00F110F3" w:rsidRDefault="00CD65B7" w:rsidP="00CD65B7">
      <w:pPr>
        <w:pStyle w:val="3"/>
        <w:spacing w:after="0" w:line="276" w:lineRule="auto"/>
        <w:jc w:val="center"/>
        <w:rPr>
          <w:b/>
          <w:sz w:val="24"/>
          <w:szCs w:val="24"/>
        </w:rPr>
      </w:pPr>
      <w:r w:rsidRPr="00F110F3">
        <w:rPr>
          <w:b/>
          <w:sz w:val="24"/>
          <w:szCs w:val="24"/>
        </w:rPr>
        <w:t>11. Заключительные положения</w:t>
      </w:r>
    </w:p>
    <w:p w:rsidR="00CD65B7" w:rsidRPr="00F110F3" w:rsidRDefault="00CD65B7" w:rsidP="00CD65B7">
      <w:pPr>
        <w:pStyle w:val="3"/>
        <w:spacing w:after="0" w:line="276" w:lineRule="auto"/>
        <w:jc w:val="center"/>
        <w:rPr>
          <w:b/>
          <w:sz w:val="24"/>
          <w:szCs w:val="24"/>
        </w:rPr>
      </w:pPr>
    </w:p>
    <w:p w:rsidR="00CD65B7" w:rsidRPr="00F110F3" w:rsidRDefault="00CD65B7" w:rsidP="00CD65B7">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Все вопросы, касающиеся проведения вышеуказанного аукциона, не нашедшие отражения в настоящем информационном сообщении, регулируются законодательством Российской Федерации и Республики Калмыкия.</w:t>
      </w:r>
    </w:p>
    <w:p w:rsidR="00CD65B7" w:rsidRPr="00F110F3" w:rsidRDefault="00CD65B7" w:rsidP="00CD65B7">
      <w:pPr>
        <w:spacing w:after="0"/>
        <w:jc w:val="center"/>
        <w:rPr>
          <w:rFonts w:ascii="Times New Roman" w:hAnsi="Times New Roman" w:cs="Times New Roman"/>
          <w:b/>
          <w:bCs/>
          <w:sz w:val="24"/>
          <w:szCs w:val="24"/>
        </w:rPr>
      </w:pPr>
    </w:p>
    <w:p w:rsidR="00CD65B7" w:rsidRPr="00F110F3" w:rsidRDefault="00CD65B7" w:rsidP="00CD65B7">
      <w:pPr>
        <w:spacing w:after="0"/>
        <w:jc w:val="center"/>
        <w:rPr>
          <w:rFonts w:ascii="Times New Roman" w:hAnsi="Times New Roman" w:cs="Times New Roman"/>
          <w:b/>
          <w:bCs/>
          <w:sz w:val="24"/>
          <w:szCs w:val="24"/>
        </w:rPr>
      </w:pPr>
      <w:r w:rsidRPr="00F110F3">
        <w:rPr>
          <w:rFonts w:ascii="Times New Roman" w:hAnsi="Times New Roman" w:cs="Times New Roman"/>
          <w:b/>
          <w:bCs/>
          <w:sz w:val="24"/>
          <w:szCs w:val="24"/>
        </w:rPr>
        <w:t>12. Перечень приложений</w:t>
      </w:r>
    </w:p>
    <w:p w:rsidR="00CD65B7" w:rsidRPr="00F110F3" w:rsidRDefault="00CD65B7" w:rsidP="00CD65B7">
      <w:pPr>
        <w:pStyle w:val="3"/>
        <w:spacing w:after="0" w:line="276" w:lineRule="auto"/>
        <w:ind w:firstLine="700"/>
        <w:rPr>
          <w:sz w:val="24"/>
          <w:szCs w:val="24"/>
        </w:rPr>
      </w:pPr>
      <w:r w:rsidRPr="00F110F3">
        <w:rPr>
          <w:sz w:val="24"/>
          <w:szCs w:val="24"/>
        </w:rPr>
        <w:t>Приложение 1. Форма заявки на участие в аукционе</w:t>
      </w:r>
      <w:r>
        <w:rPr>
          <w:sz w:val="24"/>
          <w:szCs w:val="24"/>
        </w:rPr>
        <w:t xml:space="preserve"> (для физического лица/для юридического лица)</w:t>
      </w:r>
      <w:r w:rsidRPr="00F110F3">
        <w:rPr>
          <w:sz w:val="24"/>
          <w:szCs w:val="24"/>
        </w:rPr>
        <w:t>.</w:t>
      </w:r>
    </w:p>
    <w:p w:rsidR="00CD65B7" w:rsidRPr="00F110F3" w:rsidRDefault="00CD65B7" w:rsidP="00CD65B7">
      <w:pPr>
        <w:pStyle w:val="3"/>
        <w:spacing w:after="0" w:line="276" w:lineRule="auto"/>
        <w:ind w:firstLine="700"/>
        <w:rPr>
          <w:sz w:val="24"/>
          <w:szCs w:val="24"/>
        </w:rPr>
      </w:pPr>
      <w:r w:rsidRPr="00F110F3">
        <w:rPr>
          <w:sz w:val="24"/>
          <w:szCs w:val="24"/>
        </w:rPr>
        <w:t>Приложение 2. Форма договора купли-продажи.</w:t>
      </w:r>
    </w:p>
    <w:p w:rsidR="00CD65B7" w:rsidRPr="00F110F3" w:rsidRDefault="00CD65B7" w:rsidP="00CD65B7">
      <w:pPr>
        <w:pStyle w:val="3"/>
        <w:spacing w:after="0" w:line="276" w:lineRule="auto"/>
        <w:ind w:firstLine="700"/>
        <w:rPr>
          <w:sz w:val="24"/>
          <w:szCs w:val="24"/>
        </w:rPr>
      </w:pPr>
      <w:r w:rsidRPr="00F110F3">
        <w:rPr>
          <w:sz w:val="24"/>
          <w:szCs w:val="24"/>
        </w:rPr>
        <w:t>Приложение 3. Опись документов на участие в аукционе.</w:t>
      </w:r>
    </w:p>
    <w:p w:rsidR="00CD65B7" w:rsidRPr="00F110F3" w:rsidRDefault="00CD65B7" w:rsidP="00CD65B7">
      <w:pPr>
        <w:tabs>
          <w:tab w:val="left" w:pos="5655"/>
        </w:tabs>
        <w:spacing w:after="0"/>
        <w:ind w:left="4820"/>
        <w:rPr>
          <w:rFonts w:ascii="Times New Roman" w:hAnsi="Times New Roman" w:cs="Times New Roman"/>
          <w:sz w:val="24"/>
          <w:szCs w:val="24"/>
        </w:rPr>
      </w:pPr>
    </w:p>
    <w:p w:rsidR="00CD65B7" w:rsidRPr="00F110F3" w:rsidRDefault="00CD65B7" w:rsidP="00CD65B7">
      <w:pPr>
        <w:tabs>
          <w:tab w:val="left" w:pos="5655"/>
        </w:tabs>
        <w:spacing w:after="0"/>
        <w:ind w:left="4820"/>
        <w:rPr>
          <w:rFonts w:ascii="Times New Roman" w:hAnsi="Times New Roman" w:cs="Times New Roman"/>
          <w:sz w:val="24"/>
          <w:szCs w:val="24"/>
        </w:rPr>
      </w:pPr>
    </w:p>
    <w:p w:rsidR="00CD65B7" w:rsidRPr="00F110F3" w:rsidRDefault="00CD65B7" w:rsidP="00CD65B7">
      <w:pPr>
        <w:tabs>
          <w:tab w:val="left" w:pos="5655"/>
        </w:tabs>
        <w:spacing w:after="0"/>
        <w:ind w:left="4820"/>
        <w:rPr>
          <w:rFonts w:ascii="Times New Roman" w:hAnsi="Times New Roman" w:cs="Times New Roman"/>
          <w:sz w:val="24"/>
          <w:szCs w:val="24"/>
        </w:rPr>
      </w:pPr>
    </w:p>
    <w:p w:rsidR="00CD65B7" w:rsidRPr="00F110F3" w:rsidRDefault="00CD65B7" w:rsidP="00CD65B7">
      <w:pPr>
        <w:tabs>
          <w:tab w:val="left" w:pos="5655"/>
        </w:tabs>
        <w:spacing w:after="0"/>
        <w:ind w:left="4820"/>
        <w:rPr>
          <w:rFonts w:ascii="Times New Roman" w:hAnsi="Times New Roman" w:cs="Times New Roman"/>
          <w:sz w:val="24"/>
          <w:szCs w:val="24"/>
        </w:rPr>
      </w:pPr>
    </w:p>
    <w:p w:rsidR="00CD65B7" w:rsidRPr="00F110F3" w:rsidRDefault="00CD65B7" w:rsidP="00CD65B7">
      <w:pPr>
        <w:tabs>
          <w:tab w:val="left" w:pos="5655"/>
        </w:tabs>
        <w:spacing w:after="0"/>
        <w:ind w:left="4820"/>
        <w:rPr>
          <w:rFonts w:ascii="Times New Roman" w:hAnsi="Times New Roman" w:cs="Times New Roman"/>
          <w:sz w:val="24"/>
          <w:szCs w:val="24"/>
        </w:rPr>
      </w:pPr>
    </w:p>
    <w:p w:rsidR="00CD65B7" w:rsidRDefault="00CD65B7" w:rsidP="00CD65B7">
      <w:pPr>
        <w:tabs>
          <w:tab w:val="left" w:pos="5655"/>
        </w:tabs>
        <w:spacing w:after="0"/>
        <w:ind w:left="4820"/>
        <w:rPr>
          <w:rFonts w:ascii="Times New Roman" w:hAnsi="Times New Roman" w:cs="Times New Roman"/>
          <w:sz w:val="28"/>
          <w:szCs w:val="28"/>
        </w:rPr>
      </w:pPr>
    </w:p>
    <w:p w:rsidR="00CD65B7" w:rsidRDefault="00CD65B7" w:rsidP="00CD65B7">
      <w:pPr>
        <w:tabs>
          <w:tab w:val="left" w:pos="5655"/>
        </w:tabs>
        <w:spacing w:after="0"/>
        <w:ind w:left="4820"/>
        <w:rPr>
          <w:rFonts w:ascii="Times New Roman" w:hAnsi="Times New Roman" w:cs="Times New Roman"/>
          <w:sz w:val="28"/>
          <w:szCs w:val="28"/>
        </w:rPr>
      </w:pPr>
    </w:p>
    <w:p w:rsidR="00CD65B7" w:rsidRDefault="00CD65B7" w:rsidP="00CD65B7">
      <w:pPr>
        <w:tabs>
          <w:tab w:val="left" w:pos="5655"/>
        </w:tabs>
        <w:spacing w:after="0"/>
        <w:ind w:left="4820"/>
        <w:rPr>
          <w:rFonts w:ascii="Times New Roman" w:hAnsi="Times New Roman" w:cs="Times New Roman"/>
          <w:sz w:val="28"/>
          <w:szCs w:val="28"/>
        </w:rPr>
      </w:pPr>
    </w:p>
    <w:p w:rsidR="00CD65B7" w:rsidRDefault="00CD65B7" w:rsidP="00CD65B7">
      <w:pPr>
        <w:tabs>
          <w:tab w:val="left" w:pos="5655"/>
        </w:tabs>
        <w:spacing w:after="0"/>
        <w:ind w:left="4820"/>
        <w:rPr>
          <w:rFonts w:ascii="Times New Roman" w:hAnsi="Times New Roman" w:cs="Times New Roman"/>
          <w:sz w:val="28"/>
          <w:szCs w:val="28"/>
        </w:rPr>
      </w:pPr>
    </w:p>
    <w:p w:rsidR="00CD65B7" w:rsidRDefault="00CD65B7" w:rsidP="00CD65B7">
      <w:pPr>
        <w:tabs>
          <w:tab w:val="left" w:pos="5655"/>
        </w:tabs>
        <w:spacing w:after="0"/>
        <w:ind w:left="4820"/>
        <w:rPr>
          <w:rFonts w:ascii="Times New Roman" w:hAnsi="Times New Roman" w:cs="Times New Roman"/>
          <w:sz w:val="28"/>
          <w:szCs w:val="28"/>
        </w:rPr>
      </w:pPr>
    </w:p>
    <w:p w:rsidR="00CD65B7" w:rsidRDefault="00CD65B7" w:rsidP="00CD65B7">
      <w:pPr>
        <w:tabs>
          <w:tab w:val="left" w:pos="5655"/>
        </w:tabs>
        <w:spacing w:after="0"/>
        <w:ind w:left="4820"/>
        <w:rPr>
          <w:rFonts w:ascii="Times New Roman" w:hAnsi="Times New Roman" w:cs="Times New Roman"/>
          <w:sz w:val="28"/>
          <w:szCs w:val="28"/>
        </w:rPr>
      </w:pPr>
    </w:p>
    <w:p w:rsidR="00CD65B7" w:rsidRDefault="00CD65B7" w:rsidP="00CD65B7">
      <w:pPr>
        <w:tabs>
          <w:tab w:val="left" w:pos="5655"/>
        </w:tabs>
        <w:spacing w:after="0"/>
        <w:ind w:left="4820"/>
        <w:rPr>
          <w:rFonts w:ascii="Times New Roman" w:hAnsi="Times New Roman" w:cs="Times New Roman"/>
          <w:sz w:val="28"/>
          <w:szCs w:val="28"/>
        </w:rPr>
      </w:pPr>
    </w:p>
    <w:p w:rsidR="00CD65B7" w:rsidRDefault="00CD65B7" w:rsidP="00CD65B7">
      <w:pPr>
        <w:tabs>
          <w:tab w:val="left" w:pos="5655"/>
        </w:tabs>
        <w:spacing w:after="0"/>
        <w:ind w:left="4820"/>
        <w:rPr>
          <w:rFonts w:ascii="Times New Roman" w:hAnsi="Times New Roman" w:cs="Times New Roman"/>
          <w:sz w:val="28"/>
          <w:szCs w:val="28"/>
        </w:rPr>
      </w:pPr>
    </w:p>
    <w:p w:rsidR="00CD65B7" w:rsidRDefault="00CD65B7" w:rsidP="00CD65B7">
      <w:pPr>
        <w:tabs>
          <w:tab w:val="left" w:pos="5655"/>
        </w:tabs>
        <w:spacing w:after="0"/>
        <w:ind w:left="4820"/>
        <w:rPr>
          <w:rFonts w:ascii="Times New Roman" w:hAnsi="Times New Roman" w:cs="Times New Roman"/>
          <w:sz w:val="28"/>
          <w:szCs w:val="28"/>
        </w:rPr>
      </w:pPr>
    </w:p>
    <w:p w:rsidR="00CD65B7" w:rsidRDefault="00CD65B7" w:rsidP="00CD65B7">
      <w:pPr>
        <w:tabs>
          <w:tab w:val="left" w:pos="5655"/>
        </w:tabs>
        <w:spacing w:after="0"/>
        <w:ind w:left="4820"/>
        <w:rPr>
          <w:rFonts w:ascii="Times New Roman" w:hAnsi="Times New Roman" w:cs="Times New Roman"/>
          <w:sz w:val="28"/>
          <w:szCs w:val="28"/>
        </w:rPr>
      </w:pPr>
    </w:p>
    <w:p w:rsidR="00CD65B7" w:rsidRDefault="00CD65B7" w:rsidP="00CD65B7">
      <w:pPr>
        <w:tabs>
          <w:tab w:val="left" w:pos="5655"/>
        </w:tabs>
        <w:spacing w:after="0"/>
        <w:ind w:left="4820"/>
        <w:rPr>
          <w:rFonts w:ascii="Times New Roman" w:hAnsi="Times New Roman" w:cs="Times New Roman"/>
          <w:sz w:val="28"/>
          <w:szCs w:val="28"/>
        </w:rPr>
      </w:pPr>
    </w:p>
    <w:p w:rsidR="00CD65B7" w:rsidRDefault="00CD65B7" w:rsidP="00CD65B7">
      <w:pPr>
        <w:tabs>
          <w:tab w:val="left" w:pos="5655"/>
        </w:tabs>
        <w:spacing w:after="0"/>
        <w:ind w:left="4820"/>
        <w:rPr>
          <w:rFonts w:ascii="Times New Roman" w:hAnsi="Times New Roman" w:cs="Times New Roman"/>
          <w:sz w:val="28"/>
          <w:szCs w:val="28"/>
        </w:rPr>
      </w:pPr>
    </w:p>
    <w:p w:rsidR="00CD65B7" w:rsidRDefault="00CD65B7" w:rsidP="00CD65B7">
      <w:pPr>
        <w:tabs>
          <w:tab w:val="left" w:pos="5655"/>
        </w:tabs>
        <w:spacing w:after="0"/>
        <w:ind w:left="4820"/>
        <w:rPr>
          <w:rFonts w:ascii="Times New Roman" w:hAnsi="Times New Roman" w:cs="Times New Roman"/>
          <w:sz w:val="28"/>
          <w:szCs w:val="28"/>
        </w:rPr>
      </w:pPr>
    </w:p>
    <w:p w:rsidR="00CD65B7" w:rsidRDefault="00CD65B7" w:rsidP="00CD65B7">
      <w:pPr>
        <w:tabs>
          <w:tab w:val="left" w:pos="5655"/>
        </w:tabs>
        <w:spacing w:after="0"/>
        <w:ind w:left="4820"/>
        <w:rPr>
          <w:rFonts w:ascii="Times New Roman" w:hAnsi="Times New Roman" w:cs="Times New Roman"/>
          <w:sz w:val="28"/>
          <w:szCs w:val="28"/>
        </w:rPr>
      </w:pPr>
    </w:p>
    <w:p w:rsidR="00CD65B7" w:rsidRDefault="00CD65B7" w:rsidP="00CD65B7">
      <w:pPr>
        <w:tabs>
          <w:tab w:val="left" w:pos="5655"/>
        </w:tabs>
        <w:spacing w:after="0"/>
        <w:ind w:left="4820"/>
        <w:rPr>
          <w:rFonts w:ascii="Times New Roman" w:hAnsi="Times New Roman" w:cs="Times New Roman"/>
          <w:sz w:val="28"/>
          <w:szCs w:val="28"/>
        </w:rPr>
      </w:pPr>
    </w:p>
    <w:p w:rsidR="00CD65B7" w:rsidRDefault="00CD65B7" w:rsidP="00CD65B7">
      <w:pPr>
        <w:tabs>
          <w:tab w:val="left" w:pos="5655"/>
        </w:tabs>
        <w:spacing w:after="0"/>
        <w:ind w:left="4820"/>
        <w:rPr>
          <w:rFonts w:ascii="Times New Roman" w:hAnsi="Times New Roman" w:cs="Times New Roman"/>
          <w:sz w:val="28"/>
          <w:szCs w:val="28"/>
        </w:rPr>
      </w:pPr>
    </w:p>
    <w:p w:rsidR="00CD65B7" w:rsidRDefault="00CD65B7" w:rsidP="00CD65B7">
      <w:pPr>
        <w:tabs>
          <w:tab w:val="left" w:pos="5655"/>
        </w:tabs>
        <w:spacing w:after="0"/>
        <w:ind w:left="4820"/>
        <w:rPr>
          <w:rFonts w:ascii="Times New Roman" w:hAnsi="Times New Roman" w:cs="Times New Roman"/>
          <w:sz w:val="28"/>
          <w:szCs w:val="28"/>
        </w:rPr>
      </w:pPr>
    </w:p>
    <w:p w:rsidR="00CD65B7" w:rsidRDefault="00CD65B7" w:rsidP="00CD65B7">
      <w:pPr>
        <w:tabs>
          <w:tab w:val="left" w:pos="5655"/>
        </w:tabs>
        <w:spacing w:after="0"/>
        <w:ind w:left="4820"/>
        <w:rPr>
          <w:rFonts w:ascii="Times New Roman" w:hAnsi="Times New Roman" w:cs="Times New Roman"/>
          <w:sz w:val="28"/>
          <w:szCs w:val="28"/>
        </w:rPr>
      </w:pPr>
    </w:p>
    <w:p w:rsidR="00CD65B7" w:rsidRDefault="00CD65B7" w:rsidP="00CD65B7">
      <w:pPr>
        <w:tabs>
          <w:tab w:val="left" w:pos="5655"/>
        </w:tabs>
        <w:spacing w:after="0"/>
        <w:ind w:left="4820"/>
        <w:rPr>
          <w:rFonts w:ascii="Times New Roman" w:hAnsi="Times New Roman" w:cs="Times New Roman"/>
          <w:sz w:val="28"/>
          <w:szCs w:val="28"/>
        </w:rPr>
      </w:pPr>
    </w:p>
    <w:p w:rsidR="00A71069" w:rsidRDefault="00A71069" w:rsidP="00CD65B7">
      <w:pPr>
        <w:tabs>
          <w:tab w:val="left" w:pos="5655"/>
        </w:tabs>
        <w:spacing w:after="0"/>
        <w:ind w:left="4820"/>
        <w:rPr>
          <w:rFonts w:ascii="Times New Roman" w:hAnsi="Times New Roman" w:cs="Times New Roman"/>
          <w:sz w:val="28"/>
          <w:szCs w:val="28"/>
        </w:rPr>
      </w:pPr>
    </w:p>
    <w:p w:rsidR="00A71069" w:rsidRDefault="00A71069" w:rsidP="00CD65B7">
      <w:pPr>
        <w:tabs>
          <w:tab w:val="left" w:pos="5655"/>
        </w:tabs>
        <w:spacing w:after="0"/>
        <w:ind w:left="4820"/>
        <w:rPr>
          <w:rFonts w:ascii="Times New Roman" w:hAnsi="Times New Roman" w:cs="Times New Roman"/>
          <w:sz w:val="28"/>
          <w:szCs w:val="28"/>
        </w:rPr>
      </w:pPr>
    </w:p>
    <w:p w:rsidR="00A71069" w:rsidRDefault="00A71069" w:rsidP="00CD65B7">
      <w:pPr>
        <w:tabs>
          <w:tab w:val="left" w:pos="5655"/>
        </w:tabs>
        <w:spacing w:after="0"/>
        <w:ind w:left="4820"/>
        <w:rPr>
          <w:rFonts w:ascii="Times New Roman" w:hAnsi="Times New Roman" w:cs="Times New Roman"/>
          <w:sz w:val="28"/>
          <w:szCs w:val="28"/>
        </w:rPr>
      </w:pPr>
    </w:p>
    <w:p w:rsidR="00A71069" w:rsidRDefault="00A71069" w:rsidP="00CD65B7">
      <w:pPr>
        <w:tabs>
          <w:tab w:val="left" w:pos="5655"/>
        </w:tabs>
        <w:spacing w:after="0"/>
        <w:ind w:left="4820"/>
        <w:rPr>
          <w:rFonts w:ascii="Times New Roman" w:hAnsi="Times New Roman" w:cs="Times New Roman"/>
          <w:sz w:val="28"/>
          <w:szCs w:val="28"/>
        </w:rPr>
      </w:pPr>
    </w:p>
    <w:p w:rsidR="00A71069" w:rsidRDefault="00A71069" w:rsidP="00CD65B7">
      <w:pPr>
        <w:tabs>
          <w:tab w:val="left" w:pos="5655"/>
        </w:tabs>
        <w:spacing w:after="0"/>
        <w:ind w:left="4820"/>
        <w:rPr>
          <w:rFonts w:ascii="Times New Roman" w:hAnsi="Times New Roman" w:cs="Times New Roman"/>
          <w:sz w:val="28"/>
          <w:szCs w:val="28"/>
        </w:rPr>
      </w:pPr>
    </w:p>
    <w:p w:rsidR="00A71069" w:rsidRDefault="00A71069" w:rsidP="00CD65B7">
      <w:pPr>
        <w:tabs>
          <w:tab w:val="left" w:pos="5655"/>
        </w:tabs>
        <w:spacing w:after="0"/>
        <w:ind w:left="4820"/>
        <w:rPr>
          <w:rFonts w:ascii="Times New Roman" w:hAnsi="Times New Roman" w:cs="Times New Roman"/>
          <w:sz w:val="28"/>
          <w:szCs w:val="28"/>
        </w:rPr>
      </w:pPr>
    </w:p>
    <w:p w:rsidR="00A71069" w:rsidRDefault="00A71069" w:rsidP="00CD65B7">
      <w:pPr>
        <w:tabs>
          <w:tab w:val="left" w:pos="5655"/>
        </w:tabs>
        <w:spacing w:after="0"/>
        <w:ind w:left="4820"/>
        <w:rPr>
          <w:rFonts w:ascii="Times New Roman" w:hAnsi="Times New Roman" w:cs="Times New Roman"/>
          <w:sz w:val="28"/>
          <w:szCs w:val="28"/>
        </w:rPr>
      </w:pPr>
    </w:p>
    <w:p w:rsidR="00A71069" w:rsidRDefault="00A71069" w:rsidP="00CD65B7">
      <w:pPr>
        <w:tabs>
          <w:tab w:val="left" w:pos="5655"/>
        </w:tabs>
        <w:spacing w:after="0"/>
        <w:ind w:left="4820"/>
        <w:rPr>
          <w:rFonts w:ascii="Times New Roman" w:hAnsi="Times New Roman" w:cs="Times New Roman"/>
          <w:sz w:val="28"/>
          <w:szCs w:val="28"/>
        </w:rPr>
      </w:pPr>
    </w:p>
    <w:p w:rsidR="00CD65B7" w:rsidRDefault="00CD65B7" w:rsidP="00CD65B7">
      <w:pPr>
        <w:tabs>
          <w:tab w:val="left" w:pos="5655"/>
        </w:tabs>
        <w:spacing w:after="0"/>
        <w:ind w:left="4820"/>
        <w:rPr>
          <w:rFonts w:ascii="Times New Roman" w:hAnsi="Times New Roman" w:cs="Times New Roman"/>
          <w:sz w:val="28"/>
          <w:szCs w:val="28"/>
        </w:rPr>
      </w:pPr>
    </w:p>
    <w:p w:rsidR="00CD65B7" w:rsidRDefault="00CD65B7" w:rsidP="00CD65B7">
      <w:pPr>
        <w:tabs>
          <w:tab w:val="left" w:pos="5655"/>
        </w:tabs>
        <w:spacing w:after="0"/>
        <w:ind w:left="4820"/>
        <w:rPr>
          <w:rFonts w:ascii="Times New Roman" w:hAnsi="Times New Roman" w:cs="Times New Roman"/>
          <w:sz w:val="28"/>
          <w:szCs w:val="28"/>
        </w:rPr>
      </w:pPr>
    </w:p>
    <w:p w:rsidR="00CD65B7" w:rsidRPr="00E831A4" w:rsidRDefault="00CD65B7" w:rsidP="00CD65B7">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lastRenderedPageBreak/>
        <w:t>Приложение №1</w:t>
      </w:r>
    </w:p>
    <w:p w:rsidR="00CD65B7" w:rsidRPr="00E831A4" w:rsidRDefault="00CD65B7" w:rsidP="00CD65B7">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К Информационному сообщению о проведении продажи имущества, </w:t>
      </w:r>
    </w:p>
    <w:p w:rsidR="00CD65B7" w:rsidRPr="00E831A4" w:rsidRDefault="00CD65B7" w:rsidP="00CD65B7">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находящегося в муниципальной собственности Юстинского РМО Республики Калмыкия, </w:t>
      </w:r>
    </w:p>
    <w:p w:rsidR="00CD65B7" w:rsidRPr="00E831A4" w:rsidRDefault="00CD65B7" w:rsidP="00CD65B7">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на аукционе в электронной форме</w:t>
      </w:r>
    </w:p>
    <w:p w:rsidR="00CD65B7" w:rsidRPr="00E831A4" w:rsidRDefault="00CD65B7" w:rsidP="00CD65B7">
      <w:pPr>
        <w:spacing w:after="0"/>
        <w:ind w:left="4956"/>
        <w:rPr>
          <w:rFonts w:ascii="Times New Roman" w:hAnsi="Times New Roman" w:cs="Times New Roman"/>
          <w:sz w:val="24"/>
          <w:szCs w:val="24"/>
        </w:rPr>
      </w:pPr>
    </w:p>
    <w:p w:rsidR="00CD65B7" w:rsidRPr="00E831A4" w:rsidRDefault="00CD65B7" w:rsidP="00CD65B7">
      <w:pPr>
        <w:spacing w:after="0"/>
        <w:jc w:val="center"/>
        <w:rPr>
          <w:rFonts w:ascii="Times New Roman" w:hAnsi="Times New Roman" w:cs="Times New Roman"/>
          <w:i/>
          <w:sz w:val="24"/>
          <w:szCs w:val="24"/>
          <w:u w:val="single"/>
        </w:rPr>
      </w:pPr>
      <w:r w:rsidRPr="00E831A4">
        <w:rPr>
          <w:rFonts w:ascii="Times New Roman" w:hAnsi="Times New Roman" w:cs="Times New Roman"/>
          <w:i/>
          <w:sz w:val="24"/>
          <w:szCs w:val="24"/>
          <w:u w:val="single"/>
        </w:rPr>
        <w:t>ЭЛЕКТРОННЫЕ ФОРМЫ ЗАЯВОК НА УЧАСТИЕ В АУКЦИОНЕ В ЭЛЕКТРОННОЙ ФОРМЕ</w:t>
      </w:r>
    </w:p>
    <w:p w:rsidR="00CD65B7" w:rsidRPr="00E831A4" w:rsidRDefault="00CD65B7" w:rsidP="00CD65B7">
      <w:pPr>
        <w:spacing w:after="0"/>
        <w:jc w:val="center"/>
        <w:rPr>
          <w:rFonts w:ascii="Times New Roman" w:hAnsi="Times New Roman" w:cs="Times New Roman"/>
          <w:sz w:val="24"/>
          <w:szCs w:val="24"/>
        </w:rPr>
      </w:pPr>
    </w:p>
    <w:p w:rsidR="00CD65B7" w:rsidRPr="00E831A4" w:rsidRDefault="00CD65B7" w:rsidP="00CD65B7">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АО «Единая электронная торговая площадка»</w:t>
      </w:r>
    </w:p>
    <w:p w:rsidR="00CD65B7" w:rsidRPr="00E831A4" w:rsidRDefault="00CD65B7" w:rsidP="00CD65B7">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ЗАЯВКА НА УЧАСТИЕ В ТОРГАХ</w:t>
      </w:r>
    </w:p>
    <w:p w:rsidR="00CD65B7" w:rsidRPr="00E831A4" w:rsidRDefault="00CD65B7" w:rsidP="00CD65B7">
      <w:pPr>
        <w:spacing w:after="0"/>
        <w:jc w:val="center"/>
        <w:rPr>
          <w:rFonts w:ascii="Times New Roman" w:hAnsi="Times New Roman" w:cs="Times New Roman"/>
          <w:sz w:val="24"/>
          <w:szCs w:val="24"/>
        </w:rPr>
      </w:pPr>
      <w:r w:rsidRPr="00E831A4">
        <w:rPr>
          <w:rFonts w:ascii="Times New Roman" w:hAnsi="Times New Roman" w:cs="Times New Roman"/>
          <w:sz w:val="24"/>
          <w:szCs w:val="24"/>
        </w:rPr>
        <w:t>(для физических лиц)</w:t>
      </w:r>
    </w:p>
    <w:p w:rsidR="00CD65B7" w:rsidRPr="00E831A4" w:rsidRDefault="00CD65B7" w:rsidP="00CD65B7">
      <w:pPr>
        <w:pStyle w:val="21"/>
        <w:spacing w:after="0" w:line="276" w:lineRule="auto"/>
        <w:ind w:left="-284"/>
        <w:jc w:val="center"/>
        <w:rPr>
          <w:b/>
          <w:i/>
          <w:sz w:val="24"/>
          <w:szCs w:val="24"/>
        </w:rPr>
      </w:pPr>
      <w:r w:rsidRPr="00E831A4">
        <w:rPr>
          <w:b/>
          <w:i/>
          <w:sz w:val="24"/>
          <w:szCs w:val="24"/>
        </w:rPr>
        <w:t>(все графы заполняются в электронном виде)</w:t>
      </w:r>
    </w:p>
    <w:p w:rsidR="00CD65B7" w:rsidRPr="00E831A4" w:rsidRDefault="00CD65B7" w:rsidP="00CD65B7">
      <w:pPr>
        <w:spacing w:after="0"/>
        <w:rPr>
          <w:rFonts w:ascii="Times New Roman" w:hAnsi="Times New Roman" w:cs="Times New Roman"/>
          <w:sz w:val="24"/>
          <w:szCs w:val="24"/>
        </w:rPr>
      </w:pPr>
      <w:r>
        <w:rPr>
          <w:rFonts w:ascii="Times New Roman" w:hAnsi="Times New Roman" w:cs="Times New Roman"/>
          <w:sz w:val="24"/>
          <w:szCs w:val="24"/>
        </w:rPr>
        <w:t>Изучив условия аукционной документации з</w:t>
      </w:r>
      <w:r w:rsidRPr="00E831A4">
        <w:rPr>
          <w:rFonts w:ascii="Times New Roman" w:hAnsi="Times New Roman" w:cs="Times New Roman"/>
          <w:sz w:val="24"/>
          <w:szCs w:val="24"/>
        </w:rPr>
        <w:t xml:space="preserve">аявка подана: </w:t>
      </w:r>
    </w:p>
    <w:p w:rsidR="00CD65B7" w:rsidRPr="00E831A4" w:rsidRDefault="00CD65B7" w:rsidP="00CD65B7">
      <w:pPr>
        <w:spacing w:after="0"/>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w:t>
      </w:r>
      <w:r>
        <w:rPr>
          <w:rFonts w:ascii="Times New Roman" w:hAnsi="Times New Roman" w:cs="Times New Roman"/>
          <w:sz w:val="24"/>
          <w:szCs w:val="24"/>
        </w:rPr>
        <w:t>_________</w:t>
      </w:r>
      <w:r w:rsidRPr="00E831A4">
        <w:rPr>
          <w:rFonts w:ascii="Times New Roman" w:hAnsi="Times New Roman" w:cs="Times New Roman"/>
          <w:sz w:val="24"/>
          <w:szCs w:val="24"/>
        </w:rPr>
        <w:t>__</w:t>
      </w:r>
      <w:r>
        <w:rPr>
          <w:rFonts w:ascii="Times New Roman" w:hAnsi="Times New Roman" w:cs="Times New Roman"/>
          <w:sz w:val="24"/>
          <w:szCs w:val="24"/>
        </w:rPr>
        <w:t>__</w:t>
      </w:r>
      <w:r w:rsidRPr="00E831A4">
        <w:rPr>
          <w:rFonts w:ascii="Times New Roman" w:hAnsi="Times New Roman" w:cs="Times New Roman"/>
          <w:sz w:val="24"/>
          <w:szCs w:val="24"/>
        </w:rPr>
        <w:t>____</w:t>
      </w:r>
    </w:p>
    <w:p w:rsidR="00CD65B7" w:rsidRDefault="00CD65B7" w:rsidP="00CD65B7">
      <w:pPr>
        <w:spacing w:after="0"/>
        <w:jc w:val="center"/>
        <w:rPr>
          <w:rFonts w:ascii="Times New Roman" w:hAnsi="Times New Roman" w:cs="Times New Roman"/>
          <w:sz w:val="24"/>
          <w:szCs w:val="24"/>
        </w:rPr>
      </w:pPr>
      <w:r>
        <w:rPr>
          <w:rFonts w:ascii="Times New Roman" w:hAnsi="Times New Roman" w:cs="Times New Roman"/>
          <w:sz w:val="24"/>
          <w:szCs w:val="24"/>
        </w:rPr>
        <w:t>___</w:t>
      </w:r>
      <w:r w:rsidRPr="00E831A4">
        <w:rPr>
          <w:rFonts w:ascii="Times New Roman" w:hAnsi="Times New Roman" w:cs="Times New Roman"/>
          <w:sz w:val="24"/>
          <w:szCs w:val="24"/>
        </w:rPr>
        <w:t>_____________________________________________________________________</w:t>
      </w:r>
      <w:r>
        <w:rPr>
          <w:rFonts w:ascii="Times New Roman" w:hAnsi="Times New Roman" w:cs="Times New Roman"/>
          <w:sz w:val="24"/>
          <w:szCs w:val="24"/>
        </w:rPr>
        <w:t>_</w:t>
      </w:r>
      <w:r w:rsidRPr="00E831A4">
        <w:rPr>
          <w:rFonts w:ascii="Times New Roman" w:hAnsi="Times New Roman" w:cs="Times New Roman"/>
          <w:sz w:val="24"/>
          <w:szCs w:val="24"/>
        </w:rPr>
        <w:t>__________</w:t>
      </w:r>
      <w:r>
        <w:rPr>
          <w:rFonts w:ascii="Times New Roman" w:hAnsi="Times New Roman" w:cs="Times New Roman"/>
          <w:sz w:val="24"/>
          <w:szCs w:val="24"/>
        </w:rPr>
        <w:t>_</w:t>
      </w:r>
      <w:r w:rsidRPr="00E831A4">
        <w:rPr>
          <w:rFonts w:ascii="Times New Roman" w:hAnsi="Times New Roman" w:cs="Times New Roman"/>
          <w:sz w:val="24"/>
          <w:szCs w:val="24"/>
        </w:rPr>
        <w:t>,</w:t>
      </w:r>
    </w:p>
    <w:p w:rsidR="00CD65B7" w:rsidRPr="00E831A4" w:rsidRDefault="00CD65B7" w:rsidP="00CD65B7">
      <w:pPr>
        <w:spacing w:after="0"/>
        <w:jc w:val="center"/>
        <w:rPr>
          <w:rFonts w:ascii="Times New Roman" w:hAnsi="Times New Roman" w:cs="Times New Roman"/>
          <w:i/>
          <w:sz w:val="24"/>
          <w:szCs w:val="24"/>
        </w:rPr>
      </w:pPr>
      <w:r w:rsidRPr="00E831A4">
        <w:rPr>
          <w:rFonts w:ascii="Times New Roman" w:hAnsi="Times New Roman" w:cs="Times New Roman"/>
          <w:i/>
          <w:sz w:val="24"/>
          <w:szCs w:val="24"/>
        </w:rPr>
        <w:t>(фамилия, имя, отчество, дата рождения  лица, подающего заявку)</w:t>
      </w:r>
    </w:p>
    <w:p w:rsidR="00CD65B7" w:rsidRPr="00E831A4" w:rsidRDefault="00CD65B7" w:rsidP="00CD65B7">
      <w:pPr>
        <w:spacing w:after="0"/>
        <w:jc w:val="center"/>
        <w:rPr>
          <w:rFonts w:ascii="Times New Roman" w:hAnsi="Times New Roman" w:cs="Times New Roman"/>
          <w:sz w:val="24"/>
          <w:szCs w:val="24"/>
        </w:rPr>
      </w:pPr>
    </w:p>
    <w:p w:rsidR="00CD65B7" w:rsidRPr="00E831A4" w:rsidRDefault="00CD65B7" w:rsidP="00CD65B7">
      <w:pPr>
        <w:spacing w:after="0"/>
        <w:rPr>
          <w:rFonts w:ascii="Times New Roman" w:hAnsi="Times New Roman" w:cs="Times New Roman"/>
          <w:sz w:val="24"/>
          <w:szCs w:val="24"/>
        </w:rPr>
      </w:pPr>
      <w:r w:rsidRPr="00E831A4">
        <w:rPr>
          <w:rFonts w:ascii="Times New Roman" w:hAnsi="Times New Roman" w:cs="Times New Roman"/>
          <w:sz w:val="24"/>
          <w:szCs w:val="24"/>
        </w:rPr>
        <w:t>именуемый далее Претендент, удостоверение личности _____________________________________________________________________</w:t>
      </w:r>
      <w:r>
        <w:rPr>
          <w:rFonts w:ascii="Times New Roman" w:hAnsi="Times New Roman" w:cs="Times New Roman"/>
          <w:sz w:val="24"/>
          <w:szCs w:val="24"/>
        </w:rPr>
        <w:t>____________</w:t>
      </w:r>
      <w:r w:rsidRPr="00E831A4">
        <w:rPr>
          <w:rFonts w:ascii="Times New Roman" w:hAnsi="Times New Roman" w:cs="Times New Roman"/>
          <w:sz w:val="24"/>
          <w:szCs w:val="24"/>
        </w:rPr>
        <w:t>__</w:t>
      </w:r>
    </w:p>
    <w:p w:rsidR="00CD65B7" w:rsidRPr="00E831A4" w:rsidRDefault="00CD65B7" w:rsidP="00CD65B7">
      <w:pPr>
        <w:spacing w:after="0"/>
        <w:jc w:val="center"/>
        <w:rPr>
          <w:rFonts w:ascii="Times New Roman" w:hAnsi="Times New Roman" w:cs="Times New Roman"/>
          <w:i/>
          <w:sz w:val="24"/>
          <w:szCs w:val="24"/>
        </w:rPr>
      </w:pPr>
      <w:r w:rsidRPr="00E831A4">
        <w:rPr>
          <w:rFonts w:ascii="Times New Roman" w:hAnsi="Times New Roman" w:cs="Times New Roman"/>
          <w:i/>
          <w:sz w:val="24"/>
          <w:szCs w:val="24"/>
        </w:rPr>
        <w:t>(наименование документа, серия, дата и место выдачи)</w:t>
      </w:r>
    </w:p>
    <w:p w:rsidR="00CD65B7" w:rsidRPr="00E831A4" w:rsidRDefault="00CD65B7" w:rsidP="00CD65B7">
      <w:pPr>
        <w:spacing w:after="0"/>
        <w:rPr>
          <w:rFonts w:ascii="Times New Roman" w:hAnsi="Times New Roman" w:cs="Times New Roman"/>
          <w:sz w:val="24"/>
          <w:szCs w:val="24"/>
        </w:rPr>
      </w:pPr>
    </w:p>
    <w:p w:rsidR="00CD65B7" w:rsidRDefault="00CD65B7" w:rsidP="00CD65B7">
      <w:pPr>
        <w:spacing w:after="0"/>
        <w:rPr>
          <w:rFonts w:ascii="Times New Roman" w:hAnsi="Times New Roman" w:cs="Times New Roman"/>
          <w:sz w:val="24"/>
          <w:szCs w:val="24"/>
        </w:rPr>
      </w:pPr>
      <w:r>
        <w:rPr>
          <w:rFonts w:ascii="Times New Roman" w:hAnsi="Times New Roman" w:cs="Times New Roman"/>
          <w:sz w:val="24"/>
          <w:szCs w:val="24"/>
        </w:rPr>
        <w:t>ИНН Претендента  __________________________________________________________________</w:t>
      </w:r>
    </w:p>
    <w:p w:rsidR="00CD65B7" w:rsidRPr="00E831A4" w:rsidRDefault="00CD65B7" w:rsidP="00CD65B7">
      <w:pPr>
        <w:spacing w:after="0"/>
        <w:rPr>
          <w:rFonts w:ascii="Times New Roman" w:hAnsi="Times New Roman" w:cs="Times New Roman"/>
          <w:sz w:val="24"/>
          <w:szCs w:val="24"/>
        </w:rPr>
      </w:pPr>
      <w:r w:rsidRPr="00E831A4">
        <w:rPr>
          <w:rFonts w:ascii="Times New Roman" w:hAnsi="Times New Roman" w:cs="Times New Roman"/>
          <w:sz w:val="24"/>
          <w:szCs w:val="24"/>
        </w:rPr>
        <w:t>адрес электронной почты Претендента ______________________________</w:t>
      </w:r>
      <w:r>
        <w:rPr>
          <w:rFonts w:ascii="Times New Roman" w:hAnsi="Times New Roman" w:cs="Times New Roman"/>
          <w:sz w:val="24"/>
          <w:szCs w:val="24"/>
        </w:rPr>
        <w:t>____________</w:t>
      </w:r>
      <w:r w:rsidRPr="00E831A4">
        <w:rPr>
          <w:rFonts w:ascii="Times New Roman" w:hAnsi="Times New Roman" w:cs="Times New Roman"/>
          <w:sz w:val="24"/>
          <w:szCs w:val="24"/>
        </w:rPr>
        <w:t>________</w:t>
      </w:r>
    </w:p>
    <w:p w:rsidR="00CD65B7" w:rsidRPr="00E831A4" w:rsidRDefault="00CD65B7" w:rsidP="00CD65B7">
      <w:pPr>
        <w:spacing w:after="0"/>
        <w:rPr>
          <w:rFonts w:ascii="Times New Roman" w:hAnsi="Times New Roman" w:cs="Times New Roman"/>
          <w:sz w:val="24"/>
          <w:szCs w:val="24"/>
        </w:rPr>
      </w:pPr>
    </w:p>
    <w:p w:rsidR="00CD65B7" w:rsidRPr="00E831A4" w:rsidRDefault="00CD65B7" w:rsidP="00CD65B7">
      <w:pPr>
        <w:spacing w:after="0"/>
        <w:rPr>
          <w:rFonts w:ascii="Times New Roman" w:hAnsi="Times New Roman" w:cs="Times New Roman"/>
          <w:sz w:val="24"/>
          <w:szCs w:val="24"/>
        </w:rPr>
      </w:pPr>
      <w:r w:rsidRPr="00E831A4">
        <w:rPr>
          <w:rFonts w:ascii="Times New Roman" w:hAnsi="Times New Roman" w:cs="Times New Roman"/>
          <w:sz w:val="24"/>
          <w:szCs w:val="24"/>
        </w:rPr>
        <w:t>контактный телефон Претендента _________________________________________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CD65B7" w:rsidRPr="00E831A4" w:rsidRDefault="00CD65B7" w:rsidP="00CD65B7">
      <w:pPr>
        <w:spacing w:after="0"/>
        <w:rPr>
          <w:rFonts w:ascii="Times New Roman" w:hAnsi="Times New Roman" w:cs="Times New Roman"/>
          <w:sz w:val="24"/>
          <w:szCs w:val="24"/>
        </w:rPr>
      </w:pPr>
    </w:p>
    <w:p w:rsidR="00CD65B7" w:rsidRPr="00E831A4" w:rsidRDefault="00CD65B7" w:rsidP="00CD65B7">
      <w:pPr>
        <w:spacing w:after="0"/>
        <w:rPr>
          <w:rFonts w:ascii="Times New Roman" w:hAnsi="Times New Roman" w:cs="Times New Roman"/>
          <w:sz w:val="24"/>
          <w:szCs w:val="24"/>
        </w:rPr>
      </w:pPr>
      <w:r w:rsidRPr="00E831A4">
        <w:rPr>
          <w:rFonts w:ascii="Times New Roman" w:hAnsi="Times New Roman" w:cs="Times New Roman"/>
          <w:sz w:val="24"/>
          <w:szCs w:val="24"/>
        </w:rPr>
        <w:t>адрес Претендента, банковские реквизиты: ______________________________________________________________________</w:t>
      </w:r>
      <w:r>
        <w:rPr>
          <w:rFonts w:ascii="Times New Roman" w:hAnsi="Times New Roman" w:cs="Times New Roman"/>
          <w:sz w:val="24"/>
          <w:szCs w:val="24"/>
        </w:rPr>
        <w:t>______________</w:t>
      </w:r>
      <w:r w:rsidRPr="00E831A4">
        <w:rPr>
          <w:rFonts w:ascii="Times New Roman" w:hAnsi="Times New Roman" w:cs="Times New Roman"/>
          <w:sz w:val="24"/>
          <w:szCs w:val="24"/>
        </w:rPr>
        <w:t>_</w:t>
      </w:r>
    </w:p>
    <w:p w:rsidR="00CD65B7" w:rsidRPr="00E831A4" w:rsidRDefault="00CD65B7" w:rsidP="00CD65B7">
      <w:pPr>
        <w:spacing w:after="0"/>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w:t>
      </w:r>
      <w:r>
        <w:rPr>
          <w:rFonts w:ascii="Times New Roman" w:hAnsi="Times New Roman" w:cs="Times New Roman"/>
          <w:sz w:val="24"/>
          <w:szCs w:val="24"/>
        </w:rPr>
        <w:t>______________</w:t>
      </w:r>
      <w:r w:rsidRPr="00E831A4">
        <w:rPr>
          <w:rFonts w:ascii="Times New Roman" w:hAnsi="Times New Roman" w:cs="Times New Roman"/>
          <w:sz w:val="24"/>
          <w:szCs w:val="24"/>
        </w:rPr>
        <w:t>___</w:t>
      </w:r>
    </w:p>
    <w:p w:rsidR="00CD65B7" w:rsidRPr="00E831A4" w:rsidRDefault="00CD65B7" w:rsidP="00CD65B7">
      <w:pPr>
        <w:spacing w:after="0"/>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______________</w:t>
      </w:r>
      <w:r w:rsidRPr="00E831A4">
        <w:rPr>
          <w:rFonts w:ascii="Times New Roman" w:hAnsi="Times New Roman" w:cs="Times New Roman"/>
          <w:sz w:val="24"/>
          <w:szCs w:val="24"/>
        </w:rPr>
        <w:t>_</w:t>
      </w:r>
    </w:p>
    <w:p w:rsidR="00CD65B7" w:rsidRPr="00E831A4" w:rsidRDefault="00CD65B7" w:rsidP="00CD65B7">
      <w:pPr>
        <w:spacing w:after="0"/>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w:t>
      </w:r>
      <w:r>
        <w:rPr>
          <w:rFonts w:ascii="Times New Roman" w:hAnsi="Times New Roman" w:cs="Times New Roman"/>
          <w:sz w:val="24"/>
          <w:szCs w:val="24"/>
        </w:rPr>
        <w:t>_____________________________</w:t>
      </w:r>
    </w:p>
    <w:p w:rsidR="00CD65B7" w:rsidRPr="00E831A4" w:rsidRDefault="00CD65B7" w:rsidP="00CD65B7">
      <w:pPr>
        <w:spacing w:after="0"/>
        <w:rPr>
          <w:rFonts w:ascii="Times New Roman" w:hAnsi="Times New Roman" w:cs="Times New Roman"/>
          <w:sz w:val="24"/>
          <w:szCs w:val="24"/>
        </w:rPr>
      </w:pPr>
    </w:p>
    <w:p w:rsidR="00CD65B7" w:rsidRPr="00E831A4" w:rsidRDefault="00CD65B7" w:rsidP="00CD65B7">
      <w:pPr>
        <w:spacing w:after="0"/>
        <w:rPr>
          <w:rFonts w:ascii="Times New Roman" w:hAnsi="Times New Roman" w:cs="Times New Roman"/>
          <w:sz w:val="24"/>
          <w:szCs w:val="24"/>
        </w:rPr>
      </w:pPr>
      <w:r w:rsidRPr="00E831A4">
        <w:rPr>
          <w:rFonts w:ascii="Times New Roman" w:hAnsi="Times New Roman" w:cs="Times New Roman"/>
          <w:sz w:val="24"/>
          <w:szCs w:val="24"/>
        </w:rPr>
        <w:t>Доверенное лицо Претендента (ФИО) 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CD65B7" w:rsidRPr="00E831A4" w:rsidRDefault="00CD65B7" w:rsidP="00CD65B7">
      <w:pPr>
        <w:spacing w:after="0"/>
        <w:rPr>
          <w:rFonts w:ascii="Times New Roman" w:hAnsi="Times New Roman" w:cs="Times New Roman"/>
          <w:sz w:val="24"/>
          <w:szCs w:val="24"/>
        </w:rPr>
      </w:pPr>
      <w:r w:rsidRPr="00E831A4">
        <w:rPr>
          <w:rFonts w:ascii="Times New Roman" w:hAnsi="Times New Roman" w:cs="Times New Roman"/>
          <w:sz w:val="24"/>
          <w:szCs w:val="24"/>
        </w:rPr>
        <w:t>действует на о</w:t>
      </w:r>
      <w:r>
        <w:rPr>
          <w:rFonts w:ascii="Times New Roman" w:hAnsi="Times New Roman" w:cs="Times New Roman"/>
          <w:sz w:val="24"/>
          <w:szCs w:val="24"/>
        </w:rPr>
        <w:t>сновании__</w:t>
      </w:r>
      <w:r w:rsidRPr="00E831A4">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CD65B7" w:rsidRPr="00E831A4" w:rsidRDefault="00CD65B7" w:rsidP="00CD65B7">
      <w:pPr>
        <w:spacing w:after="0"/>
        <w:rPr>
          <w:rFonts w:ascii="Times New Roman" w:hAnsi="Times New Roman" w:cs="Times New Roman"/>
          <w:sz w:val="24"/>
          <w:szCs w:val="24"/>
        </w:rPr>
      </w:pPr>
      <w:r w:rsidRPr="00E831A4">
        <w:rPr>
          <w:rFonts w:ascii="Times New Roman" w:hAnsi="Times New Roman" w:cs="Times New Roman"/>
          <w:sz w:val="24"/>
          <w:szCs w:val="24"/>
        </w:rPr>
        <w:t>удостоверение личности доверенного лица __________________________________</w:t>
      </w:r>
      <w:r>
        <w:rPr>
          <w:rFonts w:ascii="Times New Roman" w:hAnsi="Times New Roman" w:cs="Times New Roman"/>
          <w:sz w:val="24"/>
          <w:szCs w:val="24"/>
        </w:rPr>
        <w:t>_____________</w:t>
      </w:r>
    </w:p>
    <w:p w:rsidR="00CD65B7" w:rsidRPr="00E831A4" w:rsidRDefault="00CD65B7" w:rsidP="00CD65B7">
      <w:pPr>
        <w:spacing w:after="0"/>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____________________________</w:t>
      </w:r>
    </w:p>
    <w:p w:rsidR="00CD65B7" w:rsidRPr="00E831A4" w:rsidRDefault="00CD65B7" w:rsidP="00CD65B7">
      <w:pPr>
        <w:spacing w:after="0"/>
        <w:jc w:val="center"/>
        <w:rPr>
          <w:rFonts w:ascii="Times New Roman" w:hAnsi="Times New Roman" w:cs="Times New Roman"/>
          <w:i/>
          <w:sz w:val="24"/>
          <w:szCs w:val="24"/>
        </w:rPr>
      </w:pPr>
      <w:r w:rsidRPr="00E831A4">
        <w:rPr>
          <w:rFonts w:ascii="Times New Roman" w:hAnsi="Times New Roman" w:cs="Times New Roman"/>
          <w:i/>
          <w:sz w:val="24"/>
          <w:szCs w:val="24"/>
        </w:rPr>
        <w:t>(наименование документа, серия, дата и место выдачи)</w:t>
      </w:r>
    </w:p>
    <w:p w:rsidR="00CD65B7" w:rsidRPr="00E831A4" w:rsidRDefault="00CD65B7" w:rsidP="00CD65B7">
      <w:pPr>
        <w:spacing w:after="0"/>
        <w:rPr>
          <w:rFonts w:ascii="Times New Roman" w:hAnsi="Times New Roman" w:cs="Times New Roman"/>
          <w:sz w:val="24"/>
          <w:szCs w:val="24"/>
        </w:rPr>
      </w:pPr>
      <w:r w:rsidRPr="00E831A4">
        <w:rPr>
          <w:rFonts w:ascii="Times New Roman" w:hAnsi="Times New Roman" w:cs="Times New Roman"/>
          <w:b/>
          <w:sz w:val="24"/>
          <w:szCs w:val="24"/>
        </w:rPr>
        <w:t>принимая решение об участии в торгах по продаже</w:t>
      </w:r>
      <w:r w:rsidRPr="00E831A4">
        <w:rPr>
          <w:rFonts w:ascii="Times New Roman" w:hAnsi="Times New Roman" w:cs="Times New Roman"/>
          <w:sz w:val="24"/>
          <w:szCs w:val="24"/>
        </w:rPr>
        <w:t xml:space="preserve"> 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____________________________</w:t>
      </w:r>
    </w:p>
    <w:p w:rsidR="00CD65B7" w:rsidRPr="00E831A4" w:rsidRDefault="00CD65B7" w:rsidP="00CD65B7">
      <w:pPr>
        <w:spacing w:after="0"/>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__________________________________________________________________________________</w:t>
      </w:r>
      <w:r>
        <w:rPr>
          <w:rFonts w:ascii="Times New Roman" w:hAnsi="Times New Roman" w:cs="Times New Roman"/>
          <w:sz w:val="24"/>
          <w:szCs w:val="24"/>
        </w:rPr>
        <w:t>___</w:t>
      </w:r>
    </w:p>
    <w:p w:rsidR="00CD65B7" w:rsidRPr="00E831A4" w:rsidRDefault="00CD65B7" w:rsidP="00CD65B7">
      <w:pPr>
        <w:spacing w:after="0"/>
        <w:jc w:val="center"/>
        <w:rPr>
          <w:rFonts w:ascii="Times New Roman" w:hAnsi="Times New Roman" w:cs="Times New Roman"/>
          <w:i/>
          <w:sz w:val="24"/>
          <w:szCs w:val="24"/>
        </w:rPr>
      </w:pPr>
      <w:r w:rsidRPr="00E831A4">
        <w:rPr>
          <w:rFonts w:ascii="Times New Roman" w:hAnsi="Times New Roman" w:cs="Times New Roman"/>
          <w:i/>
          <w:sz w:val="24"/>
          <w:szCs w:val="24"/>
        </w:rPr>
        <w:t>(наименование имущества, его основные характеристики и местонахождение, код лота)</w:t>
      </w:r>
    </w:p>
    <w:p w:rsidR="00CD65B7" w:rsidRPr="00E831A4" w:rsidRDefault="00CD65B7" w:rsidP="00CD65B7">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(далее – Имущество)</w:t>
      </w:r>
    </w:p>
    <w:p w:rsidR="00CD65B7" w:rsidRPr="00E831A4" w:rsidRDefault="00CD65B7" w:rsidP="00CD65B7">
      <w:pPr>
        <w:spacing w:after="0"/>
        <w:ind w:right="-1"/>
        <w:rPr>
          <w:rFonts w:ascii="Times New Roman" w:hAnsi="Times New Roman" w:cs="Times New Roman"/>
          <w:b/>
          <w:sz w:val="24"/>
          <w:szCs w:val="24"/>
        </w:rPr>
      </w:pPr>
      <w:r w:rsidRPr="00E831A4">
        <w:rPr>
          <w:rFonts w:ascii="Times New Roman" w:hAnsi="Times New Roman" w:cs="Times New Roman"/>
          <w:b/>
          <w:sz w:val="24"/>
          <w:szCs w:val="24"/>
        </w:rPr>
        <w:lastRenderedPageBreak/>
        <w:t>обязуюсь:</w:t>
      </w:r>
    </w:p>
    <w:p w:rsidR="00CD65B7" w:rsidRPr="00E831A4" w:rsidRDefault="00CD65B7" w:rsidP="00CD65B7">
      <w:pPr>
        <w:numPr>
          <w:ilvl w:val="0"/>
          <w:numId w:val="3"/>
        </w:numPr>
        <w:overflowPunct w:val="0"/>
        <w:autoSpaceDE w:val="0"/>
        <w:autoSpaceDN w:val="0"/>
        <w:adjustRightInd w:val="0"/>
        <w:spacing w:after="0"/>
        <w:ind w:left="0" w:firstLine="360"/>
        <w:jc w:val="both"/>
        <w:textAlignment w:val="baseline"/>
        <w:rPr>
          <w:rFonts w:ascii="Times New Roman" w:hAnsi="Times New Roman" w:cs="Times New Roman"/>
          <w:sz w:val="24"/>
          <w:szCs w:val="24"/>
        </w:rPr>
      </w:pPr>
      <w:r w:rsidRPr="00E831A4">
        <w:rPr>
          <w:rFonts w:ascii="Times New Roman" w:hAnsi="Times New Roman" w:cs="Times New Roman"/>
          <w:sz w:val="24"/>
          <w:szCs w:val="24"/>
        </w:rPr>
        <w:t xml:space="preserve">Выполнять правила и условия проведения торгов, указанные в информационном сообщении о проведении аукциона в электронной форме по продаже  </w:t>
      </w:r>
      <w:r>
        <w:rPr>
          <w:rFonts w:ascii="Times New Roman" w:hAnsi="Times New Roman" w:cs="Times New Roman"/>
          <w:sz w:val="24"/>
          <w:szCs w:val="24"/>
        </w:rPr>
        <w:t xml:space="preserve">движимого </w:t>
      </w:r>
      <w:r w:rsidRPr="00D21F28">
        <w:rPr>
          <w:rFonts w:ascii="Times New Roman" w:hAnsi="Times New Roman" w:cs="Times New Roman"/>
          <w:sz w:val="24"/>
          <w:szCs w:val="24"/>
        </w:rPr>
        <w:t>муниципального имущества Юстинского районного муниципального образования Республики Калмыкия Авто</w:t>
      </w:r>
      <w:r>
        <w:rPr>
          <w:rFonts w:ascii="Times New Roman" w:hAnsi="Times New Roman" w:cs="Times New Roman"/>
          <w:sz w:val="24"/>
          <w:szCs w:val="24"/>
        </w:rPr>
        <w:t>мобиль (13 мест)</w:t>
      </w:r>
      <w:r w:rsidRPr="00D21F28">
        <w:rPr>
          <w:rFonts w:ascii="Times New Roman" w:hAnsi="Times New Roman" w:cs="Times New Roman"/>
          <w:sz w:val="24"/>
          <w:szCs w:val="24"/>
        </w:rPr>
        <w:t xml:space="preserve"> </w:t>
      </w:r>
      <w:r>
        <w:rPr>
          <w:rFonts w:ascii="Times New Roman" w:hAnsi="Times New Roman" w:cs="Times New Roman"/>
          <w:sz w:val="24"/>
          <w:szCs w:val="24"/>
        </w:rPr>
        <w:t xml:space="preserve">специализированное пассажирское </w:t>
      </w:r>
      <w:r w:rsidRPr="00D21F28">
        <w:rPr>
          <w:rFonts w:ascii="Times New Roman" w:hAnsi="Times New Roman" w:cs="Times New Roman"/>
          <w:sz w:val="24"/>
          <w:szCs w:val="24"/>
        </w:rPr>
        <w:t xml:space="preserve">ГАЗ – 32213, государственный регистрационный знак №  А </w:t>
      </w:r>
      <w:r>
        <w:rPr>
          <w:rFonts w:ascii="Times New Roman" w:hAnsi="Times New Roman" w:cs="Times New Roman"/>
          <w:sz w:val="24"/>
          <w:szCs w:val="24"/>
        </w:rPr>
        <w:t>693</w:t>
      </w:r>
      <w:r w:rsidRPr="00D21F28">
        <w:rPr>
          <w:rFonts w:ascii="Times New Roman" w:hAnsi="Times New Roman" w:cs="Times New Roman"/>
          <w:sz w:val="24"/>
          <w:szCs w:val="24"/>
        </w:rPr>
        <w:t xml:space="preserve"> </w:t>
      </w:r>
      <w:r>
        <w:rPr>
          <w:rFonts w:ascii="Times New Roman" w:hAnsi="Times New Roman" w:cs="Times New Roman"/>
          <w:sz w:val="24"/>
          <w:szCs w:val="24"/>
        </w:rPr>
        <w:t>ТА 08, 2009</w:t>
      </w:r>
      <w:r w:rsidRPr="00D21F28">
        <w:rPr>
          <w:rFonts w:ascii="Times New Roman" w:hAnsi="Times New Roman" w:cs="Times New Roman"/>
          <w:sz w:val="24"/>
          <w:szCs w:val="24"/>
        </w:rPr>
        <w:t xml:space="preserve"> года выпуска, Пас</w:t>
      </w:r>
      <w:r>
        <w:rPr>
          <w:rFonts w:ascii="Times New Roman" w:hAnsi="Times New Roman" w:cs="Times New Roman"/>
          <w:sz w:val="24"/>
          <w:szCs w:val="24"/>
        </w:rPr>
        <w:t>порт транспортного средства 52 МТ</w:t>
      </w:r>
      <w:r w:rsidRPr="00D21F28">
        <w:rPr>
          <w:rFonts w:ascii="Times New Roman" w:hAnsi="Times New Roman" w:cs="Times New Roman"/>
          <w:sz w:val="24"/>
          <w:szCs w:val="24"/>
        </w:rPr>
        <w:t xml:space="preserve"> </w:t>
      </w:r>
      <w:r>
        <w:rPr>
          <w:rFonts w:ascii="Times New Roman" w:hAnsi="Times New Roman" w:cs="Times New Roman"/>
          <w:sz w:val="24"/>
          <w:szCs w:val="24"/>
        </w:rPr>
        <w:t>938904</w:t>
      </w:r>
      <w:r w:rsidRPr="00D21F28">
        <w:rPr>
          <w:rFonts w:ascii="Times New Roman" w:hAnsi="Times New Roman" w:cs="Times New Roman"/>
          <w:sz w:val="24"/>
          <w:szCs w:val="24"/>
        </w:rPr>
        <w:t>, идентификационный номер (</w:t>
      </w:r>
      <w:r w:rsidRPr="00D21F28">
        <w:rPr>
          <w:rFonts w:ascii="Times New Roman" w:hAnsi="Times New Roman" w:cs="Times New Roman"/>
          <w:sz w:val="24"/>
          <w:szCs w:val="24"/>
          <w:lang w:val="en-US"/>
        </w:rPr>
        <w:t>VIN</w:t>
      </w:r>
      <w:r w:rsidRPr="00D21F28">
        <w:rPr>
          <w:rFonts w:ascii="Times New Roman" w:hAnsi="Times New Roman" w:cs="Times New Roman"/>
          <w:sz w:val="24"/>
          <w:szCs w:val="24"/>
        </w:rPr>
        <w:t>)  Х9632213</w:t>
      </w:r>
      <w:r>
        <w:rPr>
          <w:rFonts w:ascii="Times New Roman" w:hAnsi="Times New Roman" w:cs="Times New Roman"/>
          <w:sz w:val="24"/>
          <w:szCs w:val="24"/>
        </w:rPr>
        <w:t>090653598</w:t>
      </w:r>
      <w:r w:rsidRPr="000C5702">
        <w:rPr>
          <w:rFonts w:ascii="Times New Roman" w:hAnsi="Times New Roman" w:cs="Times New Roman"/>
          <w:sz w:val="24"/>
          <w:szCs w:val="24"/>
        </w:rPr>
        <w:t xml:space="preserve">., </w:t>
      </w:r>
      <w:r w:rsidRPr="00E831A4">
        <w:rPr>
          <w:rFonts w:ascii="Times New Roman" w:hAnsi="Times New Roman" w:cs="Times New Roman"/>
          <w:sz w:val="24"/>
          <w:szCs w:val="24"/>
        </w:rPr>
        <w:t xml:space="preserve">размещенном на сайте </w:t>
      </w:r>
      <w:r w:rsidRPr="00E831A4">
        <w:rPr>
          <w:rFonts w:ascii="Times New Roman" w:hAnsi="Times New Roman" w:cs="Times New Roman"/>
          <w:sz w:val="24"/>
          <w:szCs w:val="24"/>
          <w:lang w:val="en-US"/>
        </w:rPr>
        <w:t>www</w:t>
      </w:r>
      <w:r w:rsidRPr="00E831A4">
        <w:rPr>
          <w:rFonts w:ascii="Times New Roman" w:hAnsi="Times New Roman" w:cs="Times New Roman"/>
          <w:sz w:val="24"/>
          <w:szCs w:val="24"/>
        </w:rPr>
        <w:t>.</w:t>
      </w:r>
      <w:r w:rsidRPr="00E831A4">
        <w:rPr>
          <w:rFonts w:ascii="Times New Roman" w:hAnsi="Times New Roman" w:cs="Times New Roman"/>
          <w:sz w:val="24"/>
          <w:szCs w:val="24"/>
          <w:lang w:val="en-US"/>
        </w:rPr>
        <w:t>roseltorg</w:t>
      </w:r>
      <w:r w:rsidRPr="00E831A4">
        <w:rPr>
          <w:rFonts w:ascii="Times New Roman" w:hAnsi="Times New Roman" w:cs="Times New Roman"/>
          <w:sz w:val="24"/>
          <w:szCs w:val="24"/>
        </w:rPr>
        <w:t>.</w:t>
      </w:r>
      <w:r w:rsidRPr="00E831A4">
        <w:rPr>
          <w:rFonts w:ascii="Times New Roman" w:hAnsi="Times New Roman" w:cs="Times New Roman"/>
          <w:sz w:val="24"/>
          <w:szCs w:val="24"/>
          <w:lang w:val="en-US"/>
        </w:rPr>
        <w:t>ru</w:t>
      </w:r>
      <w:r w:rsidRPr="00E831A4">
        <w:rPr>
          <w:rFonts w:ascii="Times New Roman" w:hAnsi="Times New Roman" w:cs="Times New Roman"/>
          <w:sz w:val="24"/>
          <w:szCs w:val="24"/>
        </w:rPr>
        <w:t xml:space="preserve">, а также официальном сайте </w:t>
      </w:r>
      <w:r w:rsidRPr="00E831A4">
        <w:rPr>
          <w:rFonts w:ascii="Times New Roman" w:hAnsi="Times New Roman" w:cs="Times New Roman"/>
          <w:color w:val="000000"/>
          <w:sz w:val="24"/>
          <w:szCs w:val="24"/>
        </w:rPr>
        <w:t xml:space="preserve">Администрации Юстинского районного муниципального образования Республики Калмыкия в сети «Интернет», </w:t>
      </w:r>
      <w:r w:rsidRPr="00E831A4">
        <w:rPr>
          <w:rFonts w:ascii="Times New Roman" w:hAnsi="Times New Roman" w:cs="Times New Roman"/>
          <w:sz w:val="24"/>
          <w:szCs w:val="24"/>
        </w:rPr>
        <w:t xml:space="preserve">официальном сайте Российской Федерации для размещения информации о проведении торгов </w:t>
      </w:r>
      <w:hyperlink r:id="rId17" w:history="1">
        <w:r w:rsidRPr="00E831A4">
          <w:rPr>
            <w:rStyle w:val="a5"/>
            <w:rFonts w:ascii="Times New Roman" w:hAnsi="Times New Roman" w:cs="Times New Roman"/>
            <w:sz w:val="24"/>
            <w:szCs w:val="24"/>
            <w:lang w:val="en-US"/>
          </w:rPr>
          <w:t>www</w:t>
        </w:r>
        <w:r w:rsidRPr="00E831A4">
          <w:rPr>
            <w:rStyle w:val="a5"/>
            <w:rFonts w:ascii="Times New Roman" w:hAnsi="Times New Roman" w:cs="Times New Roman"/>
            <w:sz w:val="24"/>
            <w:szCs w:val="24"/>
          </w:rPr>
          <w:t>.</w:t>
        </w:r>
        <w:r w:rsidRPr="00E831A4">
          <w:rPr>
            <w:rStyle w:val="a5"/>
            <w:rFonts w:ascii="Times New Roman" w:hAnsi="Times New Roman" w:cs="Times New Roman"/>
            <w:sz w:val="24"/>
            <w:szCs w:val="24"/>
            <w:lang w:val="en-US"/>
          </w:rPr>
          <w:t>torgi</w:t>
        </w:r>
        <w:r w:rsidRPr="00E831A4">
          <w:rPr>
            <w:rStyle w:val="a5"/>
            <w:rFonts w:ascii="Times New Roman" w:hAnsi="Times New Roman" w:cs="Times New Roman"/>
            <w:sz w:val="24"/>
            <w:szCs w:val="24"/>
          </w:rPr>
          <w:t>.</w:t>
        </w:r>
        <w:r w:rsidRPr="00E831A4">
          <w:rPr>
            <w:rStyle w:val="a5"/>
            <w:rFonts w:ascii="Times New Roman" w:hAnsi="Times New Roman" w:cs="Times New Roman"/>
            <w:sz w:val="24"/>
            <w:szCs w:val="24"/>
            <w:lang w:val="en-US"/>
          </w:rPr>
          <w:t>gov</w:t>
        </w:r>
        <w:r w:rsidRPr="00E831A4">
          <w:rPr>
            <w:rStyle w:val="a5"/>
            <w:rFonts w:ascii="Times New Roman" w:hAnsi="Times New Roman" w:cs="Times New Roman"/>
            <w:sz w:val="24"/>
            <w:szCs w:val="24"/>
          </w:rPr>
          <w:t>.</w:t>
        </w:r>
        <w:r w:rsidRPr="00E831A4">
          <w:rPr>
            <w:rStyle w:val="a5"/>
            <w:rFonts w:ascii="Times New Roman" w:hAnsi="Times New Roman" w:cs="Times New Roman"/>
            <w:sz w:val="24"/>
            <w:szCs w:val="24"/>
            <w:lang w:val="en-US"/>
          </w:rPr>
          <w:t>ru</w:t>
        </w:r>
      </w:hyperlink>
      <w:r w:rsidRPr="00E831A4">
        <w:rPr>
          <w:rFonts w:ascii="Times New Roman" w:hAnsi="Times New Roman" w:cs="Times New Roman"/>
          <w:sz w:val="24"/>
          <w:szCs w:val="24"/>
        </w:rPr>
        <w:t>.</w:t>
      </w:r>
    </w:p>
    <w:p w:rsidR="00CD65B7" w:rsidRPr="00E831A4" w:rsidRDefault="00CD65B7" w:rsidP="00CD65B7">
      <w:pPr>
        <w:numPr>
          <w:ilvl w:val="0"/>
          <w:numId w:val="3"/>
        </w:numPr>
        <w:overflowPunct w:val="0"/>
        <w:autoSpaceDE w:val="0"/>
        <w:autoSpaceDN w:val="0"/>
        <w:adjustRightInd w:val="0"/>
        <w:spacing w:after="0"/>
        <w:ind w:left="0" w:firstLine="360"/>
        <w:jc w:val="both"/>
        <w:textAlignment w:val="baseline"/>
        <w:rPr>
          <w:rFonts w:ascii="Times New Roman" w:hAnsi="Times New Roman" w:cs="Times New Roman"/>
          <w:sz w:val="24"/>
          <w:szCs w:val="24"/>
        </w:rPr>
      </w:pPr>
      <w:r w:rsidRPr="00E831A4">
        <w:rPr>
          <w:rFonts w:ascii="Times New Roman" w:hAnsi="Times New Roman" w:cs="Times New Roman"/>
          <w:sz w:val="24"/>
          <w:szCs w:val="24"/>
        </w:rPr>
        <w:t>В случае признания победителем торгов:</w:t>
      </w:r>
    </w:p>
    <w:p w:rsidR="00CD65B7" w:rsidRPr="00E831A4" w:rsidRDefault="00CD65B7" w:rsidP="00CD65B7">
      <w:pPr>
        <w:pStyle w:val="ConsNormal"/>
        <w:widowControl/>
        <w:tabs>
          <w:tab w:val="left" w:pos="709"/>
        </w:tabs>
        <w:spacing w:line="276" w:lineRule="auto"/>
        <w:ind w:firstLine="426"/>
        <w:jc w:val="both"/>
        <w:rPr>
          <w:rFonts w:ascii="Times New Roman" w:hAnsi="Times New Roman"/>
          <w:sz w:val="24"/>
          <w:szCs w:val="24"/>
        </w:rPr>
      </w:pPr>
      <w:r w:rsidRPr="00E831A4">
        <w:rPr>
          <w:rFonts w:ascii="Times New Roman" w:hAnsi="Times New Roman"/>
          <w:sz w:val="24"/>
          <w:szCs w:val="24"/>
        </w:rPr>
        <w:t>- в течение пяти рабочих дней с даты подведения итогов продажи аукциона заключить с Продавцом договор купли-продажи и уплатить Продавцу цену имущества, установленную по результатам продажи, в сроки и на счёт, определяемые договором купли-продажи.</w:t>
      </w:r>
    </w:p>
    <w:p w:rsidR="00CD65B7" w:rsidRPr="00E831A4" w:rsidRDefault="00CD65B7" w:rsidP="00CD65B7">
      <w:pPr>
        <w:tabs>
          <w:tab w:val="left" w:pos="709"/>
        </w:tabs>
        <w:spacing w:after="0"/>
        <w:ind w:firstLine="426"/>
        <w:rPr>
          <w:rFonts w:ascii="Times New Roman" w:hAnsi="Times New Roman" w:cs="Times New Roman"/>
          <w:sz w:val="24"/>
          <w:szCs w:val="24"/>
        </w:rPr>
      </w:pPr>
      <w:r w:rsidRPr="00E831A4">
        <w:rPr>
          <w:rFonts w:ascii="Times New Roman" w:hAnsi="Times New Roman" w:cs="Times New Roman"/>
          <w:sz w:val="24"/>
          <w:szCs w:val="24"/>
        </w:rPr>
        <w:t>- в установленных законодательством случаях получить согласие антимонопольного органа.</w:t>
      </w:r>
    </w:p>
    <w:p w:rsidR="00CD65B7" w:rsidRPr="00E831A4" w:rsidRDefault="00CD65B7" w:rsidP="00CD65B7">
      <w:pPr>
        <w:spacing w:after="0"/>
        <w:ind w:firstLine="567"/>
        <w:rPr>
          <w:rFonts w:ascii="Times New Roman" w:hAnsi="Times New Roman" w:cs="Times New Roman"/>
          <w:sz w:val="24"/>
          <w:szCs w:val="24"/>
        </w:rPr>
      </w:pPr>
      <w:r w:rsidRPr="00E831A4">
        <w:rPr>
          <w:rFonts w:ascii="Times New Roman" w:hAnsi="Times New Roman" w:cs="Times New Roman"/>
          <w:b/>
          <w:sz w:val="24"/>
          <w:szCs w:val="24"/>
        </w:rPr>
        <w:t>Мне известно, что</w:t>
      </w:r>
      <w:r w:rsidRPr="00E831A4">
        <w:rPr>
          <w:rFonts w:ascii="Times New Roman" w:hAnsi="Times New Roman" w:cs="Times New Roman"/>
          <w:sz w:val="24"/>
          <w:szCs w:val="24"/>
        </w:rPr>
        <w:t xml:space="preserve">: </w:t>
      </w:r>
    </w:p>
    <w:p w:rsidR="00CD65B7" w:rsidRPr="00E831A4" w:rsidRDefault="00CD65B7" w:rsidP="00CD65B7">
      <w:pPr>
        <w:spacing w:after="0"/>
        <w:ind w:firstLine="567"/>
        <w:jc w:val="both"/>
        <w:rPr>
          <w:rFonts w:ascii="Times New Roman" w:hAnsi="Times New Roman" w:cs="Times New Roman"/>
          <w:sz w:val="24"/>
          <w:szCs w:val="24"/>
        </w:rPr>
      </w:pPr>
      <w:r w:rsidRPr="00E831A4">
        <w:rPr>
          <w:rFonts w:ascii="Times New Roman" w:hAnsi="Times New Roman" w:cs="Times New Roman"/>
          <w:b/>
          <w:sz w:val="24"/>
          <w:szCs w:val="24"/>
        </w:rPr>
        <w:t>1.</w:t>
      </w:r>
      <w:r w:rsidRPr="00E831A4">
        <w:rPr>
          <w:rFonts w:ascii="Times New Roman" w:hAnsi="Times New Roman" w:cs="Times New Roman"/>
          <w:sz w:val="24"/>
          <w:szCs w:val="24"/>
        </w:rPr>
        <w:t xml:space="preserve">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 </w:t>
      </w:r>
    </w:p>
    <w:p w:rsidR="00CD65B7" w:rsidRPr="00E831A4" w:rsidRDefault="00CD65B7" w:rsidP="00CD65B7">
      <w:pPr>
        <w:spacing w:after="0"/>
        <w:ind w:firstLine="567"/>
        <w:jc w:val="both"/>
        <w:rPr>
          <w:rFonts w:ascii="Times New Roman" w:hAnsi="Times New Roman" w:cs="Times New Roman"/>
          <w:sz w:val="24"/>
          <w:szCs w:val="24"/>
        </w:rPr>
      </w:pPr>
      <w:r w:rsidRPr="00E831A4">
        <w:rPr>
          <w:rFonts w:ascii="Times New Roman" w:hAnsi="Times New Roman" w:cs="Times New Roman"/>
          <w:b/>
          <w:sz w:val="24"/>
          <w:szCs w:val="24"/>
        </w:rPr>
        <w:t>2.</w:t>
      </w:r>
      <w:r w:rsidRPr="00E831A4">
        <w:rPr>
          <w:rFonts w:ascii="Times New Roman" w:hAnsi="Times New Roman" w:cs="Times New Roman"/>
          <w:sz w:val="24"/>
          <w:szCs w:val="24"/>
        </w:rPr>
        <w:t xml:space="preserve">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 </w:t>
      </w:r>
    </w:p>
    <w:p w:rsidR="00CD65B7" w:rsidRPr="00E831A4" w:rsidRDefault="00CD65B7" w:rsidP="00CD65B7">
      <w:pPr>
        <w:tabs>
          <w:tab w:val="left" w:pos="5954"/>
        </w:tabs>
        <w:spacing w:after="0"/>
        <w:ind w:firstLine="567"/>
        <w:jc w:val="both"/>
        <w:rPr>
          <w:rFonts w:ascii="Times New Roman" w:hAnsi="Times New Roman" w:cs="Times New Roman"/>
          <w:sz w:val="24"/>
          <w:szCs w:val="24"/>
        </w:rPr>
      </w:pPr>
      <w:r w:rsidRPr="00E831A4">
        <w:rPr>
          <w:rFonts w:ascii="Times New Roman" w:hAnsi="Times New Roman" w:cs="Times New Roman"/>
          <w:sz w:val="24"/>
          <w:szCs w:val="24"/>
        </w:rPr>
        <w:t>Кроме того, в случае неисполнения покупателем обязанности по оплате Имущества, а также в случае уклонения участником, признанным победителем аукциона от заключения Договора купли-продажи (Приложение 2 к настоящему информационному сообщению) с данного участника (покупателя) взимается штраф в размере задатка (20% начальной цены Имущества).</w:t>
      </w:r>
    </w:p>
    <w:p w:rsidR="00CD65B7" w:rsidRPr="00E831A4" w:rsidRDefault="00CD65B7" w:rsidP="00CD65B7">
      <w:pPr>
        <w:spacing w:after="0"/>
        <w:ind w:firstLine="567"/>
        <w:jc w:val="both"/>
        <w:rPr>
          <w:rFonts w:ascii="Times New Roman" w:hAnsi="Times New Roman" w:cs="Times New Roman"/>
          <w:sz w:val="24"/>
          <w:szCs w:val="24"/>
        </w:rPr>
      </w:pPr>
      <w:r w:rsidRPr="00E831A4">
        <w:rPr>
          <w:rFonts w:ascii="Times New Roman" w:hAnsi="Times New Roman" w:cs="Times New Roman"/>
          <w:b/>
          <w:sz w:val="24"/>
          <w:szCs w:val="24"/>
        </w:rPr>
        <w:t>3.</w:t>
      </w:r>
      <w:r w:rsidRPr="00E831A4">
        <w:rPr>
          <w:rFonts w:ascii="Times New Roman" w:hAnsi="Times New Roman" w:cs="Times New Roman"/>
          <w:sz w:val="24"/>
          <w:szCs w:val="24"/>
        </w:rPr>
        <w:t xml:space="preserve"> Передача Имущества от Продавца покупателю производится путем подписания акта приема-передачи в сроки, установленные Договором купли-продажи. </w:t>
      </w:r>
    </w:p>
    <w:p w:rsidR="00CD65B7" w:rsidRPr="00E831A4" w:rsidRDefault="00CD65B7" w:rsidP="00CD65B7">
      <w:pPr>
        <w:pStyle w:val="31"/>
        <w:spacing w:after="0" w:line="276" w:lineRule="auto"/>
        <w:ind w:firstLine="567"/>
        <w:rPr>
          <w:sz w:val="24"/>
          <w:szCs w:val="24"/>
        </w:rPr>
      </w:pPr>
      <w:r w:rsidRPr="00E831A4">
        <w:rPr>
          <w:b/>
          <w:sz w:val="24"/>
          <w:szCs w:val="24"/>
        </w:rPr>
        <w:t>4.</w:t>
      </w:r>
      <w:r w:rsidRPr="00E831A4">
        <w:rPr>
          <w:sz w:val="24"/>
          <w:szCs w:val="24"/>
        </w:rPr>
        <w:t xml:space="preserve"> Настоящим подтверждаю, что ознакомился с информацией о приватизируемом Имуществе. Претензий по объему и качеству документации не имею.</w:t>
      </w:r>
    </w:p>
    <w:p w:rsidR="00CD65B7" w:rsidRPr="00E831A4" w:rsidRDefault="00CD65B7" w:rsidP="00CD65B7">
      <w:pPr>
        <w:pStyle w:val="31"/>
        <w:spacing w:after="0" w:line="276" w:lineRule="auto"/>
        <w:ind w:firstLine="567"/>
        <w:rPr>
          <w:sz w:val="24"/>
          <w:szCs w:val="24"/>
        </w:rPr>
      </w:pPr>
      <w:r w:rsidRPr="00E831A4">
        <w:rPr>
          <w:b/>
          <w:sz w:val="24"/>
          <w:szCs w:val="24"/>
        </w:rPr>
        <w:t>5.</w:t>
      </w:r>
      <w:r w:rsidRPr="00E831A4">
        <w:rPr>
          <w:sz w:val="24"/>
          <w:szCs w:val="24"/>
        </w:rPr>
        <w:t xml:space="preserve">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CD65B7" w:rsidRPr="00E831A4" w:rsidRDefault="00CD65B7" w:rsidP="00CD65B7">
      <w:pPr>
        <w:pStyle w:val="a6"/>
        <w:spacing w:line="276" w:lineRule="auto"/>
        <w:ind w:right="140" w:firstLine="567"/>
        <w:jc w:val="both"/>
        <w:rPr>
          <w:sz w:val="24"/>
          <w:szCs w:val="24"/>
        </w:rPr>
      </w:pPr>
      <w:r w:rsidRPr="00E831A4">
        <w:rPr>
          <w:sz w:val="24"/>
          <w:szCs w:val="24"/>
        </w:rPr>
        <w:t xml:space="preserve">Подтверждаю, что ознакомлен(а) с условиями Договора купли-продажи Имущества и тем, что Информационное сообщение является публичной офертой в соответствии со </w:t>
      </w:r>
      <w:hyperlink r:id="rId18" w:history="1">
        <w:r w:rsidRPr="00E831A4">
          <w:rPr>
            <w:sz w:val="24"/>
            <w:szCs w:val="24"/>
          </w:rPr>
          <w:t>статьей 437</w:t>
        </w:r>
      </w:hyperlink>
      <w:r w:rsidRPr="00E831A4">
        <w:rPr>
          <w:sz w:val="24"/>
          <w:szCs w:val="24"/>
        </w:rPr>
        <w:t xml:space="preserve"> Гражданского кодекса Российской Федерации, а подача мной настоящей заявки и перечисление задатка являются акцептом такой оферты.</w:t>
      </w:r>
    </w:p>
    <w:p w:rsidR="00CD65B7" w:rsidRPr="00E831A4" w:rsidRDefault="00CD65B7" w:rsidP="00CD65B7">
      <w:pPr>
        <w:pStyle w:val="a6"/>
        <w:spacing w:line="276" w:lineRule="auto"/>
        <w:ind w:right="140" w:firstLine="567"/>
        <w:jc w:val="both"/>
        <w:rPr>
          <w:sz w:val="24"/>
          <w:szCs w:val="24"/>
        </w:rPr>
      </w:pPr>
      <w:r w:rsidRPr="00E831A4">
        <w:rPr>
          <w:sz w:val="24"/>
          <w:szCs w:val="24"/>
        </w:rPr>
        <w:t>Гарантирую достоверность сведений, указанных в заявке и приложенных к ней документах, и подтверждаю право Продавца Имущества запрашивать в уполномоченных органах и организациях информацию, подтверждающую представленные сведения.</w:t>
      </w:r>
    </w:p>
    <w:p w:rsidR="00CD65B7" w:rsidRPr="00E831A4" w:rsidRDefault="00CD65B7" w:rsidP="00CD65B7">
      <w:pPr>
        <w:pStyle w:val="ConsNonformat"/>
        <w:widowControl/>
        <w:spacing w:line="276" w:lineRule="auto"/>
        <w:ind w:right="140"/>
        <w:rPr>
          <w:rFonts w:ascii="Times New Roman" w:hAnsi="Times New Roman"/>
          <w:b/>
          <w:sz w:val="24"/>
          <w:szCs w:val="24"/>
        </w:rPr>
      </w:pPr>
      <w:r w:rsidRPr="00E831A4">
        <w:rPr>
          <w:rFonts w:ascii="Times New Roman" w:hAnsi="Times New Roman"/>
          <w:b/>
          <w:sz w:val="24"/>
          <w:szCs w:val="24"/>
        </w:rPr>
        <w:t xml:space="preserve">Претендент </w:t>
      </w:r>
    </w:p>
    <w:p w:rsidR="00CD65B7" w:rsidRPr="00E831A4" w:rsidRDefault="00CD65B7" w:rsidP="00CD65B7">
      <w:pPr>
        <w:pStyle w:val="ConsNonformat"/>
        <w:widowControl/>
        <w:spacing w:line="276" w:lineRule="auto"/>
        <w:ind w:right="140"/>
        <w:rPr>
          <w:rFonts w:ascii="Times New Roman" w:hAnsi="Times New Roman"/>
          <w:sz w:val="24"/>
          <w:szCs w:val="24"/>
        </w:rPr>
      </w:pPr>
      <w:r w:rsidRPr="00E831A4">
        <w:rPr>
          <w:rFonts w:ascii="Times New Roman" w:hAnsi="Times New Roman"/>
          <w:sz w:val="24"/>
          <w:szCs w:val="24"/>
        </w:rPr>
        <w:t>(его полномочный представитель): ___________________  ___________________</w:t>
      </w:r>
    </w:p>
    <w:p w:rsidR="00CD65B7" w:rsidRPr="00E831A4" w:rsidRDefault="00CD65B7" w:rsidP="00CD65B7">
      <w:pPr>
        <w:pStyle w:val="ConsNonformat"/>
        <w:widowControl/>
        <w:spacing w:line="276" w:lineRule="auto"/>
        <w:ind w:left="4395" w:right="140"/>
        <w:rPr>
          <w:rFonts w:ascii="Times New Roman" w:hAnsi="Times New Roman"/>
          <w:i/>
          <w:sz w:val="24"/>
          <w:szCs w:val="24"/>
        </w:rPr>
      </w:pPr>
      <w:r w:rsidRPr="00E831A4">
        <w:rPr>
          <w:rFonts w:ascii="Times New Roman" w:hAnsi="Times New Roman"/>
          <w:i/>
          <w:sz w:val="24"/>
          <w:szCs w:val="24"/>
        </w:rPr>
        <w:t>(подпись)                                           (ФИО)</w:t>
      </w:r>
    </w:p>
    <w:p w:rsidR="00CD65B7" w:rsidRPr="00E831A4" w:rsidRDefault="00CD65B7" w:rsidP="00CD65B7">
      <w:pPr>
        <w:pStyle w:val="ConsNonformat"/>
        <w:widowControl/>
        <w:spacing w:line="276" w:lineRule="auto"/>
        <w:ind w:left="5760" w:right="140"/>
        <w:rPr>
          <w:rFonts w:ascii="Times New Roman" w:hAnsi="Times New Roman"/>
          <w:sz w:val="24"/>
          <w:szCs w:val="24"/>
        </w:rPr>
      </w:pPr>
      <w:r w:rsidRPr="00E831A4">
        <w:rPr>
          <w:rFonts w:ascii="Times New Roman" w:hAnsi="Times New Roman"/>
          <w:sz w:val="24"/>
          <w:szCs w:val="24"/>
        </w:rPr>
        <w:t>м.п.</w:t>
      </w:r>
    </w:p>
    <w:p w:rsidR="00CD65B7" w:rsidRPr="00E831A4" w:rsidRDefault="00CD65B7" w:rsidP="00CD65B7">
      <w:pPr>
        <w:pStyle w:val="ConsNonformat"/>
        <w:widowControl/>
        <w:spacing w:line="276" w:lineRule="auto"/>
        <w:ind w:right="140"/>
        <w:rPr>
          <w:rFonts w:ascii="Times New Roman" w:hAnsi="Times New Roman"/>
          <w:sz w:val="24"/>
          <w:szCs w:val="24"/>
        </w:rPr>
      </w:pPr>
      <w:r w:rsidRPr="00E831A4">
        <w:rPr>
          <w:rFonts w:ascii="Times New Roman" w:hAnsi="Times New Roman"/>
          <w:sz w:val="24"/>
          <w:szCs w:val="24"/>
        </w:rPr>
        <w:t>Дата составления заявки «_____» ________________ 20__ года</w:t>
      </w:r>
    </w:p>
    <w:p w:rsidR="00CD65B7" w:rsidRPr="00E831A4" w:rsidRDefault="00CD65B7" w:rsidP="00CD65B7">
      <w:pPr>
        <w:pStyle w:val="ConsNonformat"/>
        <w:widowControl/>
        <w:spacing w:line="276" w:lineRule="auto"/>
        <w:ind w:right="140"/>
        <w:jc w:val="center"/>
        <w:rPr>
          <w:rFonts w:ascii="Times New Roman" w:hAnsi="Times New Roman"/>
          <w:b/>
          <w:sz w:val="24"/>
          <w:szCs w:val="24"/>
        </w:rPr>
      </w:pPr>
      <w:r w:rsidRPr="0048457F">
        <w:rPr>
          <w:rFonts w:ascii="Times New Roman" w:hAnsi="Times New Roman"/>
          <w:sz w:val="28"/>
          <w:szCs w:val="28"/>
        </w:rPr>
        <w:br w:type="page"/>
      </w:r>
      <w:r w:rsidRPr="00E831A4">
        <w:rPr>
          <w:rFonts w:ascii="Times New Roman" w:hAnsi="Times New Roman"/>
          <w:b/>
          <w:sz w:val="24"/>
          <w:szCs w:val="24"/>
        </w:rPr>
        <w:lastRenderedPageBreak/>
        <w:t>АО «Единая электронная торговая площадка»</w:t>
      </w:r>
    </w:p>
    <w:p w:rsidR="00CD65B7" w:rsidRPr="00E831A4" w:rsidRDefault="00CD65B7" w:rsidP="00CD65B7">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ЗАЯВКА НА УЧАСТИЕ В ТОРГАХ</w:t>
      </w:r>
    </w:p>
    <w:p w:rsidR="00CD65B7" w:rsidRPr="00E831A4" w:rsidRDefault="00CD65B7" w:rsidP="00CD65B7">
      <w:pPr>
        <w:autoSpaceDE w:val="0"/>
        <w:autoSpaceDN w:val="0"/>
        <w:adjustRightInd w:val="0"/>
        <w:spacing w:after="0"/>
        <w:ind w:right="-2"/>
        <w:jc w:val="center"/>
        <w:rPr>
          <w:rFonts w:ascii="Times New Roman" w:hAnsi="Times New Roman" w:cs="Times New Roman"/>
          <w:sz w:val="24"/>
          <w:szCs w:val="24"/>
        </w:rPr>
      </w:pPr>
      <w:r w:rsidRPr="00E831A4">
        <w:rPr>
          <w:rFonts w:ascii="Times New Roman" w:hAnsi="Times New Roman" w:cs="Times New Roman"/>
          <w:sz w:val="24"/>
          <w:szCs w:val="24"/>
        </w:rPr>
        <w:t>(для юридических лиц)</w:t>
      </w:r>
    </w:p>
    <w:p w:rsidR="00CD65B7" w:rsidRPr="00E831A4" w:rsidRDefault="00CD65B7" w:rsidP="00CD65B7">
      <w:pPr>
        <w:pStyle w:val="21"/>
        <w:spacing w:after="0" w:line="276" w:lineRule="auto"/>
        <w:ind w:right="-2"/>
        <w:jc w:val="center"/>
        <w:rPr>
          <w:b/>
          <w:i/>
          <w:sz w:val="24"/>
          <w:szCs w:val="24"/>
        </w:rPr>
      </w:pPr>
      <w:r w:rsidRPr="00E831A4">
        <w:rPr>
          <w:b/>
          <w:i/>
          <w:sz w:val="24"/>
          <w:szCs w:val="24"/>
        </w:rPr>
        <w:t>(все графы заполняются в электронном виде)</w:t>
      </w:r>
    </w:p>
    <w:p w:rsidR="00CD65B7" w:rsidRPr="00E831A4" w:rsidRDefault="00CD65B7" w:rsidP="00CD65B7">
      <w:pPr>
        <w:spacing w:after="0"/>
        <w:rPr>
          <w:rFonts w:ascii="Times New Roman" w:hAnsi="Times New Roman" w:cs="Times New Roman"/>
          <w:sz w:val="24"/>
          <w:szCs w:val="24"/>
        </w:rPr>
      </w:pPr>
      <w:r>
        <w:rPr>
          <w:rFonts w:ascii="Times New Roman" w:hAnsi="Times New Roman" w:cs="Times New Roman"/>
          <w:sz w:val="24"/>
          <w:szCs w:val="24"/>
        </w:rPr>
        <w:t>Изучив условия аукционной документации з</w:t>
      </w:r>
      <w:r w:rsidRPr="00E831A4">
        <w:rPr>
          <w:rFonts w:ascii="Times New Roman" w:hAnsi="Times New Roman" w:cs="Times New Roman"/>
          <w:sz w:val="24"/>
          <w:szCs w:val="24"/>
        </w:rPr>
        <w:t xml:space="preserve">аявка подана: </w:t>
      </w:r>
    </w:p>
    <w:p w:rsidR="00CD65B7" w:rsidRPr="00E831A4" w:rsidRDefault="00CD65B7" w:rsidP="00CD65B7">
      <w:pPr>
        <w:spacing w:after="0"/>
        <w:ind w:right="-2"/>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____________________________</w:t>
      </w:r>
    </w:p>
    <w:p w:rsidR="00CD65B7" w:rsidRPr="00E831A4" w:rsidRDefault="00CD65B7" w:rsidP="00CD65B7">
      <w:pPr>
        <w:spacing w:after="0"/>
        <w:ind w:right="-2" w:firstLine="720"/>
        <w:jc w:val="center"/>
        <w:rPr>
          <w:rFonts w:ascii="Times New Roman" w:hAnsi="Times New Roman" w:cs="Times New Roman"/>
          <w:i/>
          <w:sz w:val="24"/>
          <w:szCs w:val="24"/>
        </w:rPr>
      </w:pPr>
      <w:r w:rsidRPr="00E831A4">
        <w:rPr>
          <w:rFonts w:ascii="Times New Roman" w:hAnsi="Times New Roman" w:cs="Times New Roman"/>
          <w:i/>
          <w:sz w:val="24"/>
          <w:szCs w:val="24"/>
        </w:rPr>
        <w:t>(полное наименование юридического лица, ИНН, подающего заявку)</w:t>
      </w:r>
    </w:p>
    <w:p w:rsidR="00CD65B7" w:rsidRDefault="00CD65B7" w:rsidP="00CD65B7">
      <w:pPr>
        <w:pStyle w:val="21"/>
        <w:spacing w:after="0" w:line="276" w:lineRule="auto"/>
        <w:ind w:right="-2"/>
        <w:jc w:val="center"/>
        <w:rPr>
          <w:sz w:val="24"/>
          <w:szCs w:val="24"/>
        </w:rPr>
      </w:pPr>
      <w:r w:rsidRPr="00E831A4">
        <w:rPr>
          <w:sz w:val="24"/>
          <w:szCs w:val="24"/>
        </w:rPr>
        <w:t xml:space="preserve">______________________________________________________, именуемый далее Претендент, </w:t>
      </w:r>
    </w:p>
    <w:p w:rsidR="00CD65B7" w:rsidRPr="00E831A4" w:rsidRDefault="00CD65B7" w:rsidP="00CD65B7">
      <w:pPr>
        <w:pStyle w:val="21"/>
        <w:spacing w:after="0" w:line="276" w:lineRule="auto"/>
        <w:ind w:right="-2"/>
        <w:jc w:val="center"/>
        <w:rPr>
          <w:i/>
          <w:sz w:val="24"/>
          <w:szCs w:val="24"/>
        </w:rPr>
      </w:pPr>
      <w:r w:rsidRPr="00E831A4">
        <w:rPr>
          <w:sz w:val="24"/>
          <w:szCs w:val="24"/>
        </w:rPr>
        <w:t>в лице ______________________________________________________________________</w:t>
      </w:r>
      <w:r>
        <w:rPr>
          <w:sz w:val="24"/>
          <w:szCs w:val="24"/>
        </w:rPr>
        <w:t>_____________</w:t>
      </w:r>
      <w:r w:rsidRPr="00E831A4">
        <w:rPr>
          <w:sz w:val="24"/>
          <w:szCs w:val="24"/>
        </w:rPr>
        <w:t>_,</w:t>
      </w:r>
      <w:r w:rsidRPr="00E831A4">
        <w:rPr>
          <w:i/>
          <w:sz w:val="24"/>
          <w:szCs w:val="24"/>
        </w:rPr>
        <w:t>(Фамилия, имя, отчество, должность )</w:t>
      </w:r>
    </w:p>
    <w:p w:rsidR="00CD65B7" w:rsidRPr="00E831A4" w:rsidRDefault="00CD65B7" w:rsidP="00CD65B7">
      <w:pPr>
        <w:spacing w:after="0"/>
        <w:ind w:right="-2"/>
        <w:rPr>
          <w:rFonts w:ascii="Times New Roman" w:hAnsi="Times New Roman" w:cs="Times New Roman"/>
          <w:sz w:val="24"/>
          <w:szCs w:val="24"/>
        </w:rPr>
      </w:pPr>
      <w:r w:rsidRPr="00E831A4">
        <w:rPr>
          <w:rFonts w:ascii="Times New Roman" w:hAnsi="Times New Roman" w:cs="Times New Roman"/>
          <w:sz w:val="24"/>
          <w:szCs w:val="24"/>
        </w:rPr>
        <w:t>действующего на основании ______________________________________________</w:t>
      </w:r>
      <w:r>
        <w:rPr>
          <w:rFonts w:ascii="Times New Roman" w:hAnsi="Times New Roman" w:cs="Times New Roman"/>
          <w:sz w:val="24"/>
          <w:szCs w:val="24"/>
        </w:rPr>
        <w:t>____________</w:t>
      </w:r>
      <w:r w:rsidRPr="00E831A4">
        <w:rPr>
          <w:rFonts w:ascii="Times New Roman" w:hAnsi="Times New Roman" w:cs="Times New Roman"/>
          <w:sz w:val="24"/>
          <w:szCs w:val="24"/>
        </w:rPr>
        <w:t>_</w:t>
      </w:r>
    </w:p>
    <w:p w:rsidR="00CD65B7" w:rsidRPr="00E831A4" w:rsidRDefault="00CD65B7" w:rsidP="00CD65B7">
      <w:pPr>
        <w:spacing w:after="0"/>
        <w:ind w:right="-2"/>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CD65B7" w:rsidRPr="00E831A4" w:rsidRDefault="00CD65B7" w:rsidP="00CD65B7">
      <w:pPr>
        <w:spacing w:after="0"/>
        <w:ind w:right="-2"/>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CD65B7" w:rsidRPr="00E831A4" w:rsidRDefault="00CD65B7" w:rsidP="00CD65B7">
      <w:pPr>
        <w:spacing w:after="0"/>
        <w:ind w:right="-2"/>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_______________________________________________________________________</w:t>
      </w:r>
      <w:r>
        <w:rPr>
          <w:rFonts w:ascii="Times New Roman" w:hAnsi="Times New Roman" w:cs="Times New Roman"/>
          <w:sz w:val="24"/>
          <w:szCs w:val="24"/>
        </w:rPr>
        <w:t>_____________</w:t>
      </w:r>
    </w:p>
    <w:p w:rsidR="00CD65B7" w:rsidRPr="00E831A4" w:rsidRDefault="00CD65B7" w:rsidP="00CD65B7">
      <w:pPr>
        <w:spacing w:after="0"/>
        <w:ind w:right="-2"/>
        <w:rPr>
          <w:rFonts w:ascii="Times New Roman" w:hAnsi="Times New Roman" w:cs="Times New Roman"/>
          <w:sz w:val="24"/>
          <w:szCs w:val="24"/>
        </w:rPr>
      </w:pPr>
      <w:r w:rsidRPr="00E831A4">
        <w:rPr>
          <w:rFonts w:ascii="Times New Roman" w:hAnsi="Times New Roman" w:cs="Times New Roman"/>
          <w:sz w:val="24"/>
          <w:szCs w:val="24"/>
        </w:rPr>
        <w:t>адрес электронной почты Претендента _____________________________________</w:t>
      </w:r>
      <w:r>
        <w:rPr>
          <w:rFonts w:ascii="Times New Roman" w:hAnsi="Times New Roman" w:cs="Times New Roman"/>
          <w:sz w:val="24"/>
          <w:szCs w:val="24"/>
        </w:rPr>
        <w:t>_____________</w:t>
      </w:r>
    </w:p>
    <w:p w:rsidR="00CD65B7" w:rsidRPr="00E831A4" w:rsidRDefault="00CD65B7" w:rsidP="00CD65B7">
      <w:pPr>
        <w:spacing w:after="0"/>
        <w:ind w:right="-2"/>
        <w:rPr>
          <w:rFonts w:ascii="Times New Roman" w:hAnsi="Times New Roman" w:cs="Times New Roman"/>
          <w:sz w:val="24"/>
          <w:szCs w:val="24"/>
        </w:rPr>
      </w:pPr>
    </w:p>
    <w:p w:rsidR="00CD65B7" w:rsidRPr="00E831A4" w:rsidRDefault="00CD65B7" w:rsidP="00CD65B7">
      <w:pPr>
        <w:spacing w:after="0"/>
        <w:ind w:right="-2"/>
        <w:rPr>
          <w:rFonts w:ascii="Times New Roman" w:hAnsi="Times New Roman" w:cs="Times New Roman"/>
          <w:sz w:val="24"/>
          <w:szCs w:val="24"/>
        </w:rPr>
      </w:pPr>
      <w:r w:rsidRPr="00E831A4">
        <w:rPr>
          <w:rFonts w:ascii="Times New Roman" w:hAnsi="Times New Roman" w:cs="Times New Roman"/>
          <w:sz w:val="24"/>
          <w:szCs w:val="24"/>
        </w:rPr>
        <w:t>банковские реквизиты Претендента ________________________________________</w:t>
      </w:r>
      <w:r>
        <w:rPr>
          <w:rFonts w:ascii="Times New Roman" w:hAnsi="Times New Roman" w:cs="Times New Roman"/>
          <w:sz w:val="24"/>
          <w:szCs w:val="24"/>
        </w:rPr>
        <w:t>_____________</w:t>
      </w:r>
    </w:p>
    <w:p w:rsidR="00CD65B7" w:rsidRPr="00E831A4" w:rsidRDefault="00CD65B7" w:rsidP="00CD65B7">
      <w:pPr>
        <w:spacing w:after="0"/>
        <w:ind w:right="-2"/>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CD65B7" w:rsidRPr="00E831A4" w:rsidRDefault="00CD65B7" w:rsidP="00CD65B7">
      <w:pPr>
        <w:spacing w:after="0"/>
        <w:ind w:right="-2"/>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_______________________________________________________________________</w:t>
      </w:r>
      <w:r>
        <w:rPr>
          <w:rFonts w:ascii="Times New Roman" w:hAnsi="Times New Roman" w:cs="Times New Roman"/>
          <w:sz w:val="24"/>
          <w:szCs w:val="24"/>
        </w:rPr>
        <w:t>_____________</w:t>
      </w:r>
    </w:p>
    <w:p w:rsidR="00CD65B7" w:rsidRPr="00E831A4" w:rsidRDefault="00CD65B7" w:rsidP="00CD65B7">
      <w:pPr>
        <w:spacing w:after="0"/>
        <w:ind w:right="-2"/>
        <w:rPr>
          <w:rFonts w:ascii="Times New Roman" w:hAnsi="Times New Roman" w:cs="Times New Roman"/>
          <w:sz w:val="24"/>
          <w:szCs w:val="24"/>
        </w:rPr>
      </w:pPr>
    </w:p>
    <w:p w:rsidR="00CD65B7" w:rsidRPr="00E831A4" w:rsidRDefault="00CD65B7" w:rsidP="00CD65B7">
      <w:pPr>
        <w:spacing w:after="0"/>
        <w:ind w:right="-2"/>
        <w:rPr>
          <w:rFonts w:ascii="Times New Roman" w:hAnsi="Times New Roman" w:cs="Times New Roman"/>
          <w:sz w:val="24"/>
          <w:szCs w:val="24"/>
        </w:rPr>
      </w:pPr>
      <w:r w:rsidRPr="00E831A4">
        <w:rPr>
          <w:rFonts w:ascii="Times New Roman" w:hAnsi="Times New Roman" w:cs="Times New Roman"/>
          <w:sz w:val="24"/>
          <w:szCs w:val="24"/>
        </w:rPr>
        <w:t>юридический адрес Претендента __________________________________________</w:t>
      </w:r>
      <w:r>
        <w:rPr>
          <w:rFonts w:ascii="Times New Roman" w:hAnsi="Times New Roman" w:cs="Times New Roman"/>
          <w:sz w:val="24"/>
          <w:szCs w:val="24"/>
        </w:rPr>
        <w:t>____________</w:t>
      </w:r>
      <w:r w:rsidRPr="00E831A4">
        <w:rPr>
          <w:rFonts w:ascii="Times New Roman" w:hAnsi="Times New Roman" w:cs="Times New Roman"/>
          <w:sz w:val="24"/>
          <w:szCs w:val="24"/>
        </w:rPr>
        <w:t>_</w:t>
      </w:r>
    </w:p>
    <w:p w:rsidR="00CD65B7" w:rsidRPr="00E831A4" w:rsidRDefault="00CD65B7" w:rsidP="00CD65B7">
      <w:pPr>
        <w:spacing w:after="0"/>
        <w:ind w:right="-2"/>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_______________________________________________________________________</w:t>
      </w:r>
      <w:r>
        <w:rPr>
          <w:rFonts w:ascii="Times New Roman" w:hAnsi="Times New Roman" w:cs="Times New Roman"/>
          <w:sz w:val="24"/>
          <w:szCs w:val="24"/>
        </w:rPr>
        <w:t>____________</w:t>
      </w:r>
    </w:p>
    <w:p w:rsidR="00CD65B7" w:rsidRPr="00E831A4" w:rsidRDefault="00CD65B7" w:rsidP="00CD65B7">
      <w:pPr>
        <w:spacing w:after="0"/>
        <w:ind w:right="-2"/>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____________</w:t>
      </w:r>
      <w:r w:rsidRPr="00E831A4">
        <w:rPr>
          <w:rFonts w:ascii="Times New Roman" w:hAnsi="Times New Roman" w:cs="Times New Roman"/>
          <w:sz w:val="24"/>
          <w:szCs w:val="24"/>
        </w:rPr>
        <w:t>_</w:t>
      </w:r>
    </w:p>
    <w:p w:rsidR="00CD65B7" w:rsidRPr="00E831A4" w:rsidRDefault="00CD65B7" w:rsidP="00CD65B7">
      <w:pPr>
        <w:spacing w:after="0"/>
        <w:ind w:right="-2"/>
        <w:rPr>
          <w:rFonts w:ascii="Times New Roman" w:hAnsi="Times New Roman" w:cs="Times New Roman"/>
          <w:sz w:val="24"/>
          <w:szCs w:val="24"/>
        </w:rPr>
      </w:pPr>
    </w:p>
    <w:p w:rsidR="00CD65B7" w:rsidRPr="00E831A4" w:rsidRDefault="00CD65B7" w:rsidP="00CD65B7">
      <w:pPr>
        <w:spacing w:after="0"/>
        <w:ind w:right="-2"/>
        <w:rPr>
          <w:rFonts w:ascii="Times New Roman" w:hAnsi="Times New Roman" w:cs="Times New Roman"/>
          <w:sz w:val="24"/>
          <w:szCs w:val="24"/>
        </w:rPr>
      </w:pPr>
      <w:r w:rsidRPr="00E831A4">
        <w:rPr>
          <w:rFonts w:ascii="Times New Roman" w:hAnsi="Times New Roman" w:cs="Times New Roman"/>
          <w:sz w:val="24"/>
          <w:szCs w:val="24"/>
        </w:rPr>
        <w:t>фактический адрес Претендента, ___________________________________________</w:t>
      </w:r>
      <w:r>
        <w:rPr>
          <w:rFonts w:ascii="Times New Roman" w:hAnsi="Times New Roman" w:cs="Times New Roman"/>
          <w:sz w:val="24"/>
          <w:szCs w:val="24"/>
        </w:rPr>
        <w:t>____________</w:t>
      </w:r>
    </w:p>
    <w:p w:rsidR="00CD65B7" w:rsidRPr="00E831A4" w:rsidRDefault="00CD65B7" w:rsidP="00CD65B7">
      <w:pPr>
        <w:spacing w:after="0"/>
        <w:ind w:right="-2"/>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_______________________________________________________________________</w:t>
      </w:r>
      <w:r>
        <w:rPr>
          <w:rFonts w:ascii="Times New Roman" w:hAnsi="Times New Roman" w:cs="Times New Roman"/>
          <w:sz w:val="24"/>
          <w:szCs w:val="24"/>
        </w:rPr>
        <w:t>_____________</w:t>
      </w:r>
    </w:p>
    <w:p w:rsidR="00CD65B7" w:rsidRPr="00E831A4" w:rsidRDefault="00CD65B7" w:rsidP="00CD65B7">
      <w:pPr>
        <w:spacing w:after="0"/>
        <w:ind w:right="-2"/>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CD65B7" w:rsidRPr="00E831A4" w:rsidRDefault="00CD65B7" w:rsidP="00CD65B7">
      <w:pPr>
        <w:spacing w:after="0"/>
        <w:ind w:right="-2"/>
        <w:rPr>
          <w:rFonts w:ascii="Times New Roman" w:hAnsi="Times New Roman" w:cs="Times New Roman"/>
          <w:sz w:val="24"/>
          <w:szCs w:val="24"/>
        </w:rPr>
      </w:pPr>
      <w:r w:rsidRPr="00E831A4">
        <w:rPr>
          <w:rFonts w:ascii="Times New Roman" w:hAnsi="Times New Roman" w:cs="Times New Roman"/>
          <w:sz w:val="24"/>
          <w:szCs w:val="24"/>
        </w:rPr>
        <w:t xml:space="preserve"> </w:t>
      </w:r>
    </w:p>
    <w:p w:rsidR="00CD65B7" w:rsidRPr="00E831A4" w:rsidRDefault="00CD65B7" w:rsidP="00CD65B7">
      <w:pPr>
        <w:spacing w:after="0"/>
        <w:ind w:right="-2"/>
        <w:rPr>
          <w:rFonts w:ascii="Times New Roman" w:hAnsi="Times New Roman" w:cs="Times New Roman"/>
          <w:sz w:val="24"/>
          <w:szCs w:val="24"/>
        </w:rPr>
      </w:pPr>
      <w:r w:rsidRPr="00E831A4">
        <w:rPr>
          <w:rFonts w:ascii="Times New Roman" w:hAnsi="Times New Roman" w:cs="Times New Roman"/>
          <w:sz w:val="24"/>
          <w:szCs w:val="24"/>
        </w:rPr>
        <w:t>контактный телефон Претендента __________________________________________</w:t>
      </w:r>
      <w:r>
        <w:rPr>
          <w:rFonts w:ascii="Times New Roman" w:hAnsi="Times New Roman" w:cs="Times New Roman"/>
          <w:sz w:val="24"/>
          <w:szCs w:val="24"/>
        </w:rPr>
        <w:t>____________</w:t>
      </w:r>
    </w:p>
    <w:p w:rsidR="00CD65B7" w:rsidRPr="00E831A4" w:rsidRDefault="00CD65B7" w:rsidP="00CD65B7">
      <w:pPr>
        <w:spacing w:after="0"/>
        <w:ind w:right="-2"/>
        <w:jc w:val="center"/>
        <w:rPr>
          <w:rFonts w:ascii="Times New Roman" w:hAnsi="Times New Roman" w:cs="Times New Roman"/>
          <w:sz w:val="24"/>
          <w:szCs w:val="24"/>
        </w:rPr>
      </w:pPr>
      <w:r w:rsidRPr="00E831A4">
        <w:rPr>
          <w:rFonts w:ascii="Times New Roman" w:hAnsi="Times New Roman" w:cs="Times New Roman"/>
          <w:b/>
          <w:sz w:val="24"/>
          <w:szCs w:val="24"/>
        </w:rPr>
        <w:t>принимая решение об участии в торгах по продаже</w:t>
      </w:r>
      <w:r w:rsidRPr="00E831A4">
        <w:rPr>
          <w:rFonts w:ascii="Times New Roman" w:hAnsi="Times New Roman" w:cs="Times New Roman"/>
          <w:sz w:val="24"/>
          <w:szCs w:val="24"/>
        </w:rPr>
        <w:t xml:space="preserve"> __________________________________________________________</w:t>
      </w:r>
      <w:r>
        <w:rPr>
          <w:rFonts w:ascii="Times New Roman" w:hAnsi="Times New Roman" w:cs="Times New Roman"/>
          <w:sz w:val="24"/>
          <w:szCs w:val="24"/>
        </w:rPr>
        <w:t>___________</w:t>
      </w:r>
      <w:r w:rsidRPr="00E831A4">
        <w:rPr>
          <w:rFonts w:ascii="Times New Roman" w:hAnsi="Times New Roman" w:cs="Times New Roman"/>
          <w:sz w:val="24"/>
          <w:szCs w:val="24"/>
        </w:rPr>
        <w:t>_____________</w:t>
      </w:r>
    </w:p>
    <w:p w:rsidR="00CD65B7" w:rsidRPr="00E831A4" w:rsidRDefault="00CD65B7" w:rsidP="00CD65B7">
      <w:pPr>
        <w:spacing w:after="0"/>
        <w:ind w:right="-2"/>
        <w:jc w:val="center"/>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___________</w:t>
      </w:r>
      <w:r w:rsidRPr="00E831A4">
        <w:rPr>
          <w:rFonts w:ascii="Times New Roman" w:hAnsi="Times New Roman" w:cs="Times New Roman"/>
          <w:sz w:val="24"/>
          <w:szCs w:val="24"/>
        </w:rPr>
        <w:t>_____</w:t>
      </w:r>
    </w:p>
    <w:p w:rsidR="00CD65B7" w:rsidRPr="00E831A4" w:rsidRDefault="00CD65B7" w:rsidP="00CD65B7">
      <w:pPr>
        <w:spacing w:after="0"/>
        <w:ind w:right="-2"/>
        <w:jc w:val="center"/>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w:t>
      </w:r>
      <w:r>
        <w:rPr>
          <w:rFonts w:ascii="Times New Roman" w:hAnsi="Times New Roman" w:cs="Times New Roman"/>
          <w:sz w:val="24"/>
          <w:szCs w:val="24"/>
        </w:rPr>
        <w:t>____________</w:t>
      </w:r>
      <w:r w:rsidRPr="00E831A4">
        <w:rPr>
          <w:rFonts w:ascii="Times New Roman" w:hAnsi="Times New Roman" w:cs="Times New Roman"/>
          <w:sz w:val="24"/>
          <w:szCs w:val="24"/>
        </w:rPr>
        <w:t>____</w:t>
      </w:r>
    </w:p>
    <w:p w:rsidR="00CD65B7" w:rsidRPr="00E831A4" w:rsidRDefault="00CD65B7" w:rsidP="00CD65B7">
      <w:pPr>
        <w:spacing w:after="0"/>
        <w:ind w:right="-2"/>
        <w:jc w:val="center"/>
        <w:rPr>
          <w:rFonts w:ascii="Times New Roman" w:hAnsi="Times New Roman" w:cs="Times New Roman"/>
          <w:i/>
          <w:sz w:val="24"/>
          <w:szCs w:val="24"/>
        </w:rPr>
      </w:pPr>
      <w:r w:rsidRPr="00E831A4">
        <w:rPr>
          <w:rFonts w:ascii="Times New Roman" w:hAnsi="Times New Roman" w:cs="Times New Roman"/>
          <w:i/>
          <w:sz w:val="24"/>
          <w:szCs w:val="24"/>
        </w:rPr>
        <w:t>(наименование имущества, его основные характеристики и местонахождение, код лота)</w:t>
      </w:r>
    </w:p>
    <w:p w:rsidR="00CD65B7" w:rsidRPr="00E831A4" w:rsidRDefault="00CD65B7" w:rsidP="00CD65B7">
      <w:pPr>
        <w:spacing w:after="0"/>
        <w:ind w:right="-2"/>
        <w:rPr>
          <w:rFonts w:ascii="Times New Roman" w:hAnsi="Times New Roman" w:cs="Times New Roman"/>
          <w:b/>
          <w:sz w:val="24"/>
          <w:szCs w:val="24"/>
        </w:rPr>
      </w:pPr>
      <w:r w:rsidRPr="00E831A4">
        <w:rPr>
          <w:rFonts w:ascii="Times New Roman" w:hAnsi="Times New Roman" w:cs="Times New Roman"/>
          <w:b/>
          <w:sz w:val="24"/>
          <w:szCs w:val="24"/>
        </w:rPr>
        <w:t>(далее – Имущество)</w:t>
      </w:r>
    </w:p>
    <w:p w:rsidR="00CD65B7" w:rsidRPr="00E831A4" w:rsidRDefault="00CD65B7" w:rsidP="00CD65B7">
      <w:pPr>
        <w:spacing w:after="0"/>
        <w:ind w:right="-2"/>
        <w:rPr>
          <w:rFonts w:ascii="Times New Roman" w:hAnsi="Times New Roman" w:cs="Times New Roman"/>
          <w:b/>
          <w:sz w:val="24"/>
          <w:szCs w:val="24"/>
        </w:rPr>
      </w:pPr>
      <w:r w:rsidRPr="00E831A4">
        <w:rPr>
          <w:rFonts w:ascii="Times New Roman" w:hAnsi="Times New Roman" w:cs="Times New Roman"/>
          <w:b/>
          <w:sz w:val="24"/>
          <w:szCs w:val="24"/>
        </w:rPr>
        <w:t>обязуюсь:</w:t>
      </w:r>
    </w:p>
    <w:p w:rsidR="00CD65B7" w:rsidRPr="00E831A4" w:rsidRDefault="00CD65B7" w:rsidP="00CD65B7">
      <w:pPr>
        <w:numPr>
          <w:ilvl w:val="0"/>
          <w:numId w:val="4"/>
        </w:numPr>
        <w:tabs>
          <w:tab w:val="left" w:pos="1134"/>
        </w:tabs>
        <w:overflowPunct w:val="0"/>
        <w:autoSpaceDE w:val="0"/>
        <w:autoSpaceDN w:val="0"/>
        <w:adjustRightInd w:val="0"/>
        <w:spacing w:after="0"/>
        <w:ind w:left="0" w:right="-2" w:firstLine="728"/>
        <w:jc w:val="both"/>
        <w:textAlignment w:val="baseline"/>
        <w:rPr>
          <w:rFonts w:ascii="Times New Roman" w:hAnsi="Times New Roman" w:cs="Times New Roman"/>
          <w:sz w:val="24"/>
          <w:szCs w:val="24"/>
        </w:rPr>
      </w:pPr>
      <w:r w:rsidRPr="00E831A4">
        <w:rPr>
          <w:rFonts w:ascii="Times New Roman" w:hAnsi="Times New Roman" w:cs="Times New Roman"/>
          <w:sz w:val="24"/>
          <w:szCs w:val="24"/>
        </w:rPr>
        <w:t xml:space="preserve">Выполнять правила и условия проведения торгов, указанные в информационном сообщении о проведении аукциона в электронной форме по </w:t>
      </w:r>
      <w:r w:rsidRPr="005025F1">
        <w:rPr>
          <w:rFonts w:ascii="Times New Roman" w:hAnsi="Times New Roman" w:cs="Times New Roman"/>
          <w:sz w:val="24"/>
          <w:szCs w:val="24"/>
        </w:rPr>
        <w:t xml:space="preserve">продаже  </w:t>
      </w:r>
      <w:r>
        <w:rPr>
          <w:rFonts w:ascii="Times New Roman" w:hAnsi="Times New Roman" w:cs="Times New Roman"/>
          <w:sz w:val="24"/>
          <w:szCs w:val="24"/>
        </w:rPr>
        <w:t xml:space="preserve">движимого </w:t>
      </w:r>
      <w:r w:rsidRPr="005025F1">
        <w:rPr>
          <w:rFonts w:ascii="Times New Roman" w:hAnsi="Times New Roman" w:cs="Times New Roman"/>
          <w:sz w:val="24"/>
          <w:szCs w:val="24"/>
        </w:rPr>
        <w:t xml:space="preserve"> </w:t>
      </w:r>
      <w:r w:rsidRPr="00D21F28">
        <w:rPr>
          <w:rFonts w:ascii="Times New Roman" w:hAnsi="Times New Roman" w:cs="Times New Roman"/>
          <w:sz w:val="24"/>
          <w:szCs w:val="24"/>
        </w:rPr>
        <w:t>муниципального имущества Юстинского районного муниципального образования Республики Калмыкия Авто</w:t>
      </w:r>
      <w:r>
        <w:rPr>
          <w:rFonts w:ascii="Times New Roman" w:hAnsi="Times New Roman" w:cs="Times New Roman"/>
          <w:sz w:val="24"/>
          <w:szCs w:val="24"/>
        </w:rPr>
        <w:t>мобиль (13 мест)</w:t>
      </w:r>
      <w:r w:rsidRPr="00D21F28">
        <w:rPr>
          <w:rFonts w:ascii="Times New Roman" w:hAnsi="Times New Roman" w:cs="Times New Roman"/>
          <w:sz w:val="24"/>
          <w:szCs w:val="24"/>
        </w:rPr>
        <w:t xml:space="preserve"> </w:t>
      </w:r>
      <w:r>
        <w:rPr>
          <w:rFonts w:ascii="Times New Roman" w:hAnsi="Times New Roman" w:cs="Times New Roman"/>
          <w:sz w:val="24"/>
          <w:szCs w:val="24"/>
        </w:rPr>
        <w:t xml:space="preserve">специализированное пассажирское </w:t>
      </w:r>
      <w:r w:rsidRPr="00D21F28">
        <w:rPr>
          <w:rFonts w:ascii="Times New Roman" w:hAnsi="Times New Roman" w:cs="Times New Roman"/>
          <w:sz w:val="24"/>
          <w:szCs w:val="24"/>
        </w:rPr>
        <w:t xml:space="preserve">ГАЗ – 32213, государственный регистрационный знак №  А </w:t>
      </w:r>
      <w:r>
        <w:rPr>
          <w:rFonts w:ascii="Times New Roman" w:hAnsi="Times New Roman" w:cs="Times New Roman"/>
          <w:sz w:val="24"/>
          <w:szCs w:val="24"/>
        </w:rPr>
        <w:t>693</w:t>
      </w:r>
      <w:r w:rsidRPr="00D21F28">
        <w:rPr>
          <w:rFonts w:ascii="Times New Roman" w:hAnsi="Times New Roman" w:cs="Times New Roman"/>
          <w:sz w:val="24"/>
          <w:szCs w:val="24"/>
        </w:rPr>
        <w:t xml:space="preserve"> </w:t>
      </w:r>
      <w:r>
        <w:rPr>
          <w:rFonts w:ascii="Times New Roman" w:hAnsi="Times New Roman" w:cs="Times New Roman"/>
          <w:sz w:val="24"/>
          <w:szCs w:val="24"/>
        </w:rPr>
        <w:t>ТА 08, 2009</w:t>
      </w:r>
      <w:r w:rsidRPr="00D21F28">
        <w:rPr>
          <w:rFonts w:ascii="Times New Roman" w:hAnsi="Times New Roman" w:cs="Times New Roman"/>
          <w:sz w:val="24"/>
          <w:szCs w:val="24"/>
        </w:rPr>
        <w:t xml:space="preserve"> года выпуска, Пас</w:t>
      </w:r>
      <w:r>
        <w:rPr>
          <w:rFonts w:ascii="Times New Roman" w:hAnsi="Times New Roman" w:cs="Times New Roman"/>
          <w:sz w:val="24"/>
          <w:szCs w:val="24"/>
        </w:rPr>
        <w:t>порт транспортного средства 52 МТ</w:t>
      </w:r>
      <w:r w:rsidRPr="00D21F28">
        <w:rPr>
          <w:rFonts w:ascii="Times New Roman" w:hAnsi="Times New Roman" w:cs="Times New Roman"/>
          <w:sz w:val="24"/>
          <w:szCs w:val="24"/>
        </w:rPr>
        <w:t xml:space="preserve"> </w:t>
      </w:r>
      <w:r>
        <w:rPr>
          <w:rFonts w:ascii="Times New Roman" w:hAnsi="Times New Roman" w:cs="Times New Roman"/>
          <w:sz w:val="24"/>
          <w:szCs w:val="24"/>
        </w:rPr>
        <w:t>938904</w:t>
      </w:r>
      <w:r w:rsidRPr="00D21F28">
        <w:rPr>
          <w:rFonts w:ascii="Times New Roman" w:hAnsi="Times New Roman" w:cs="Times New Roman"/>
          <w:sz w:val="24"/>
          <w:szCs w:val="24"/>
        </w:rPr>
        <w:t>, идентификационный номер (</w:t>
      </w:r>
      <w:r w:rsidRPr="00D21F28">
        <w:rPr>
          <w:rFonts w:ascii="Times New Roman" w:hAnsi="Times New Roman" w:cs="Times New Roman"/>
          <w:sz w:val="24"/>
          <w:szCs w:val="24"/>
          <w:lang w:val="en-US"/>
        </w:rPr>
        <w:t>VIN</w:t>
      </w:r>
      <w:r w:rsidRPr="00D21F28">
        <w:rPr>
          <w:rFonts w:ascii="Times New Roman" w:hAnsi="Times New Roman" w:cs="Times New Roman"/>
          <w:sz w:val="24"/>
          <w:szCs w:val="24"/>
        </w:rPr>
        <w:t>)  Х9632213</w:t>
      </w:r>
      <w:r>
        <w:rPr>
          <w:rFonts w:ascii="Times New Roman" w:hAnsi="Times New Roman" w:cs="Times New Roman"/>
          <w:sz w:val="24"/>
          <w:szCs w:val="24"/>
        </w:rPr>
        <w:t xml:space="preserve">090653598, </w:t>
      </w:r>
      <w:r w:rsidRPr="00E831A4">
        <w:rPr>
          <w:rFonts w:ascii="Times New Roman" w:hAnsi="Times New Roman" w:cs="Times New Roman"/>
          <w:sz w:val="24"/>
          <w:szCs w:val="24"/>
        </w:rPr>
        <w:t xml:space="preserve"> </w:t>
      </w:r>
      <w:r w:rsidRPr="005025F1">
        <w:rPr>
          <w:rFonts w:ascii="Times New Roman" w:hAnsi="Times New Roman" w:cs="Times New Roman"/>
          <w:sz w:val="24"/>
          <w:szCs w:val="24"/>
        </w:rPr>
        <w:t>р</w:t>
      </w:r>
      <w:r w:rsidRPr="00E831A4">
        <w:rPr>
          <w:rFonts w:ascii="Times New Roman" w:hAnsi="Times New Roman" w:cs="Times New Roman"/>
          <w:sz w:val="24"/>
          <w:szCs w:val="24"/>
        </w:rPr>
        <w:t xml:space="preserve">азмещенном на сайте </w:t>
      </w:r>
      <w:r w:rsidRPr="00E831A4">
        <w:rPr>
          <w:rFonts w:ascii="Times New Roman" w:hAnsi="Times New Roman" w:cs="Times New Roman"/>
          <w:sz w:val="24"/>
          <w:szCs w:val="24"/>
          <w:lang w:val="en-US"/>
        </w:rPr>
        <w:t>www</w:t>
      </w:r>
      <w:r w:rsidRPr="00E831A4">
        <w:rPr>
          <w:rFonts w:ascii="Times New Roman" w:hAnsi="Times New Roman" w:cs="Times New Roman"/>
          <w:sz w:val="24"/>
          <w:szCs w:val="24"/>
        </w:rPr>
        <w:t>.</w:t>
      </w:r>
      <w:r w:rsidRPr="00E831A4">
        <w:rPr>
          <w:rFonts w:ascii="Times New Roman" w:hAnsi="Times New Roman" w:cs="Times New Roman"/>
          <w:sz w:val="24"/>
          <w:szCs w:val="24"/>
          <w:lang w:val="en-US"/>
        </w:rPr>
        <w:t>roseltorg</w:t>
      </w:r>
      <w:r w:rsidRPr="00E831A4">
        <w:rPr>
          <w:rFonts w:ascii="Times New Roman" w:hAnsi="Times New Roman" w:cs="Times New Roman"/>
          <w:sz w:val="24"/>
          <w:szCs w:val="24"/>
        </w:rPr>
        <w:t>.</w:t>
      </w:r>
      <w:r w:rsidRPr="00E831A4">
        <w:rPr>
          <w:rFonts w:ascii="Times New Roman" w:hAnsi="Times New Roman" w:cs="Times New Roman"/>
          <w:sz w:val="24"/>
          <w:szCs w:val="24"/>
          <w:lang w:val="en-US"/>
        </w:rPr>
        <w:t>ru</w:t>
      </w:r>
      <w:r w:rsidRPr="00E831A4">
        <w:rPr>
          <w:rFonts w:ascii="Times New Roman" w:hAnsi="Times New Roman" w:cs="Times New Roman"/>
          <w:sz w:val="24"/>
          <w:szCs w:val="24"/>
        </w:rPr>
        <w:t xml:space="preserve">, а также официальном сайте </w:t>
      </w:r>
      <w:r>
        <w:rPr>
          <w:rFonts w:ascii="Times New Roman" w:hAnsi="Times New Roman" w:cs="Times New Roman"/>
          <w:sz w:val="24"/>
          <w:szCs w:val="24"/>
        </w:rPr>
        <w:t xml:space="preserve">Администрации Юстинского районного </w:t>
      </w:r>
      <w:r>
        <w:rPr>
          <w:rFonts w:ascii="Times New Roman" w:hAnsi="Times New Roman" w:cs="Times New Roman"/>
          <w:sz w:val="24"/>
          <w:szCs w:val="24"/>
        </w:rPr>
        <w:lastRenderedPageBreak/>
        <w:t xml:space="preserve">муниципального образования </w:t>
      </w:r>
      <w:r w:rsidRPr="00E831A4">
        <w:rPr>
          <w:rFonts w:ascii="Times New Roman" w:hAnsi="Times New Roman" w:cs="Times New Roman"/>
          <w:sz w:val="24"/>
          <w:szCs w:val="24"/>
        </w:rPr>
        <w:t xml:space="preserve"> Республики Калмыкия в сети «Интернет», официальном сайте Российской Федерации для размещения информации о проведении торгов </w:t>
      </w:r>
      <w:hyperlink r:id="rId19" w:history="1">
        <w:r w:rsidRPr="00E831A4">
          <w:rPr>
            <w:rStyle w:val="a5"/>
            <w:rFonts w:ascii="Times New Roman" w:hAnsi="Times New Roman" w:cs="Times New Roman"/>
            <w:color w:val="auto"/>
            <w:sz w:val="24"/>
            <w:szCs w:val="24"/>
            <w:lang w:val="en-US"/>
          </w:rPr>
          <w:t>www</w:t>
        </w:r>
        <w:r w:rsidRPr="00E831A4">
          <w:rPr>
            <w:rStyle w:val="a5"/>
            <w:rFonts w:ascii="Times New Roman" w:hAnsi="Times New Roman" w:cs="Times New Roman"/>
            <w:color w:val="auto"/>
            <w:sz w:val="24"/>
            <w:szCs w:val="24"/>
          </w:rPr>
          <w:t>.</w:t>
        </w:r>
        <w:r w:rsidRPr="00E831A4">
          <w:rPr>
            <w:rStyle w:val="a5"/>
            <w:rFonts w:ascii="Times New Roman" w:hAnsi="Times New Roman" w:cs="Times New Roman"/>
            <w:color w:val="auto"/>
            <w:sz w:val="24"/>
            <w:szCs w:val="24"/>
            <w:lang w:val="en-US"/>
          </w:rPr>
          <w:t>torgi</w:t>
        </w:r>
        <w:r w:rsidRPr="00E831A4">
          <w:rPr>
            <w:rStyle w:val="a5"/>
            <w:rFonts w:ascii="Times New Roman" w:hAnsi="Times New Roman" w:cs="Times New Roman"/>
            <w:color w:val="auto"/>
            <w:sz w:val="24"/>
            <w:szCs w:val="24"/>
          </w:rPr>
          <w:t>.</w:t>
        </w:r>
        <w:r w:rsidRPr="00E831A4">
          <w:rPr>
            <w:rStyle w:val="a5"/>
            <w:rFonts w:ascii="Times New Roman" w:hAnsi="Times New Roman" w:cs="Times New Roman"/>
            <w:color w:val="auto"/>
            <w:sz w:val="24"/>
            <w:szCs w:val="24"/>
            <w:lang w:val="en-US"/>
          </w:rPr>
          <w:t>gov</w:t>
        </w:r>
        <w:r w:rsidRPr="00E831A4">
          <w:rPr>
            <w:rStyle w:val="a5"/>
            <w:rFonts w:ascii="Times New Roman" w:hAnsi="Times New Roman" w:cs="Times New Roman"/>
            <w:color w:val="auto"/>
            <w:sz w:val="24"/>
            <w:szCs w:val="24"/>
          </w:rPr>
          <w:t>.</w:t>
        </w:r>
        <w:r w:rsidRPr="00E831A4">
          <w:rPr>
            <w:rStyle w:val="a5"/>
            <w:rFonts w:ascii="Times New Roman" w:hAnsi="Times New Roman" w:cs="Times New Roman"/>
            <w:color w:val="auto"/>
            <w:sz w:val="24"/>
            <w:szCs w:val="24"/>
            <w:lang w:val="en-US"/>
          </w:rPr>
          <w:t>ru</w:t>
        </w:r>
      </w:hyperlink>
      <w:r w:rsidRPr="00E831A4">
        <w:rPr>
          <w:rFonts w:ascii="Times New Roman" w:hAnsi="Times New Roman" w:cs="Times New Roman"/>
          <w:sz w:val="24"/>
          <w:szCs w:val="24"/>
        </w:rPr>
        <w:t>.</w:t>
      </w:r>
    </w:p>
    <w:p w:rsidR="00CD65B7" w:rsidRPr="00E831A4" w:rsidRDefault="00CD65B7" w:rsidP="00CD65B7">
      <w:pPr>
        <w:numPr>
          <w:ilvl w:val="0"/>
          <w:numId w:val="4"/>
        </w:numPr>
        <w:overflowPunct w:val="0"/>
        <w:autoSpaceDE w:val="0"/>
        <w:autoSpaceDN w:val="0"/>
        <w:adjustRightInd w:val="0"/>
        <w:spacing w:after="0"/>
        <w:jc w:val="both"/>
        <w:textAlignment w:val="baseline"/>
        <w:rPr>
          <w:rFonts w:ascii="Times New Roman" w:hAnsi="Times New Roman" w:cs="Times New Roman"/>
          <w:sz w:val="24"/>
          <w:szCs w:val="24"/>
        </w:rPr>
      </w:pPr>
      <w:r w:rsidRPr="00E831A4">
        <w:rPr>
          <w:rFonts w:ascii="Times New Roman" w:hAnsi="Times New Roman" w:cs="Times New Roman"/>
          <w:sz w:val="24"/>
          <w:szCs w:val="24"/>
        </w:rPr>
        <w:t>В случае признания победителем торгов:</w:t>
      </w:r>
    </w:p>
    <w:p w:rsidR="00CD65B7" w:rsidRPr="00E831A4" w:rsidRDefault="00CD65B7" w:rsidP="00CD65B7">
      <w:pPr>
        <w:pStyle w:val="ConsNormal"/>
        <w:widowControl/>
        <w:tabs>
          <w:tab w:val="left" w:pos="709"/>
        </w:tabs>
        <w:spacing w:line="276" w:lineRule="auto"/>
        <w:ind w:firstLine="426"/>
        <w:jc w:val="both"/>
        <w:rPr>
          <w:rFonts w:ascii="Times New Roman" w:hAnsi="Times New Roman"/>
          <w:sz w:val="24"/>
          <w:szCs w:val="24"/>
        </w:rPr>
      </w:pPr>
      <w:r w:rsidRPr="00E831A4">
        <w:rPr>
          <w:rFonts w:ascii="Times New Roman" w:hAnsi="Times New Roman"/>
          <w:sz w:val="24"/>
          <w:szCs w:val="24"/>
        </w:rPr>
        <w:t>- в течение пяти рабочих дней с даты подведения итогов продажи аукциона заключить с Продавцом договор купли-продажи и уплатить Продавцу цену имущества, установленную по результатам продажи, в сроки и на счёт, определяемые договором купли-продажи.</w:t>
      </w:r>
    </w:p>
    <w:p w:rsidR="00CD65B7" w:rsidRPr="00E831A4" w:rsidRDefault="00CD65B7" w:rsidP="00CD65B7">
      <w:pPr>
        <w:tabs>
          <w:tab w:val="left" w:pos="709"/>
        </w:tabs>
        <w:spacing w:after="0"/>
        <w:ind w:firstLine="426"/>
        <w:rPr>
          <w:rFonts w:ascii="Times New Roman" w:hAnsi="Times New Roman" w:cs="Times New Roman"/>
          <w:sz w:val="24"/>
          <w:szCs w:val="24"/>
        </w:rPr>
      </w:pPr>
      <w:r w:rsidRPr="00E831A4">
        <w:rPr>
          <w:rFonts w:ascii="Times New Roman" w:hAnsi="Times New Roman" w:cs="Times New Roman"/>
          <w:sz w:val="24"/>
          <w:szCs w:val="24"/>
        </w:rPr>
        <w:t>- в установленных законодательством случаях получить согласие антимонопольного органа.</w:t>
      </w:r>
    </w:p>
    <w:p w:rsidR="00CD65B7" w:rsidRPr="00E831A4" w:rsidRDefault="00CD65B7" w:rsidP="00CD65B7">
      <w:pPr>
        <w:spacing w:after="0"/>
        <w:ind w:firstLine="567"/>
        <w:rPr>
          <w:rFonts w:ascii="Times New Roman" w:hAnsi="Times New Roman" w:cs="Times New Roman"/>
          <w:sz w:val="24"/>
          <w:szCs w:val="24"/>
        </w:rPr>
      </w:pPr>
      <w:r w:rsidRPr="00E831A4">
        <w:rPr>
          <w:rFonts w:ascii="Times New Roman" w:hAnsi="Times New Roman" w:cs="Times New Roman"/>
          <w:b/>
          <w:sz w:val="24"/>
          <w:szCs w:val="24"/>
        </w:rPr>
        <w:t>Мне известно, что</w:t>
      </w:r>
      <w:r w:rsidRPr="00E831A4">
        <w:rPr>
          <w:rFonts w:ascii="Times New Roman" w:hAnsi="Times New Roman" w:cs="Times New Roman"/>
          <w:sz w:val="24"/>
          <w:szCs w:val="24"/>
        </w:rPr>
        <w:t xml:space="preserve">: </w:t>
      </w:r>
    </w:p>
    <w:p w:rsidR="00CD65B7" w:rsidRPr="00E831A4" w:rsidRDefault="00CD65B7" w:rsidP="00CD65B7">
      <w:pPr>
        <w:spacing w:after="0"/>
        <w:ind w:firstLine="567"/>
        <w:jc w:val="both"/>
        <w:rPr>
          <w:rFonts w:ascii="Times New Roman" w:hAnsi="Times New Roman" w:cs="Times New Roman"/>
          <w:sz w:val="24"/>
          <w:szCs w:val="24"/>
        </w:rPr>
      </w:pPr>
      <w:r w:rsidRPr="00E831A4">
        <w:rPr>
          <w:rFonts w:ascii="Times New Roman" w:hAnsi="Times New Roman" w:cs="Times New Roman"/>
          <w:b/>
          <w:sz w:val="24"/>
          <w:szCs w:val="24"/>
        </w:rPr>
        <w:t>1.</w:t>
      </w:r>
      <w:r w:rsidRPr="00E831A4">
        <w:rPr>
          <w:rFonts w:ascii="Times New Roman" w:hAnsi="Times New Roman" w:cs="Times New Roman"/>
          <w:sz w:val="24"/>
          <w:szCs w:val="24"/>
        </w:rPr>
        <w:t xml:space="preserve">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 </w:t>
      </w:r>
    </w:p>
    <w:p w:rsidR="00CD65B7" w:rsidRPr="00E831A4" w:rsidRDefault="00CD65B7" w:rsidP="00CD65B7">
      <w:pPr>
        <w:spacing w:after="0"/>
        <w:ind w:firstLine="567"/>
        <w:jc w:val="both"/>
        <w:rPr>
          <w:rFonts w:ascii="Times New Roman" w:hAnsi="Times New Roman" w:cs="Times New Roman"/>
          <w:sz w:val="24"/>
          <w:szCs w:val="24"/>
        </w:rPr>
      </w:pPr>
      <w:r w:rsidRPr="00E831A4">
        <w:rPr>
          <w:rFonts w:ascii="Times New Roman" w:hAnsi="Times New Roman" w:cs="Times New Roman"/>
          <w:b/>
          <w:sz w:val="24"/>
          <w:szCs w:val="24"/>
        </w:rPr>
        <w:t>2.</w:t>
      </w:r>
      <w:r w:rsidRPr="00E831A4">
        <w:rPr>
          <w:rFonts w:ascii="Times New Roman" w:hAnsi="Times New Roman" w:cs="Times New Roman"/>
          <w:sz w:val="24"/>
          <w:szCs w:val="24"/>
        </w:rPr>
        <w:t xml:space="preserve">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 </w:t>
      </w:r>
    </w:p>
    <w:p w:rsidR="00CD65B7" w:rsidRPr="00E831A4" w:rsidRDefault="00CD65B7" w:rsidP="00CD65B7">
      <w:pPr>
        <w:spacing w:after="0"/>
        <w:ind w:firstLine="567"/>
        <w:jc w:val="both"/>
        <w:rPr>
          <w:rFonts w:ascii="Times New Roman" w:hAnsi="Times New Roman" w:cs="Times New Roman"/>
          <w:sz w:val="24"/>
          <w:szCs w:val="24"/>
        </w:rPr>
      </w:pPr>
      <w:r w:rsidRPr="00E831A4">
        <w:rPr>
          <w:rFonts w:ascii="Times New Roman" w:hAnsi="Times New Roman" w:cs="Times New Roman"/>
          <w:sz w:val="24"/>
          <w:szCs w:val="24"/>
        </w:rPr>
        <w:t>Кроме того, в случае неисполнения покупателем обязанности по оплате Имущества, а также в случае уклонения участником, признанным победителем аукциона от заключения Договора купли-продажи (Приложение 2 к настоящему информационному сообщению) с данного участника (покупателя) взимается штраф в размере задатка (20% начальной цены Имущества).</w:t>
      </w:r>
    </w:p>
    <w:p w:rsidR="00CD65B7" w:rsidRPr="00E831A4" w:rsidRDefault="00CD65B7" w:rsidP="00CD65B7">
      <w:pPr>
        <w:spacing w:after="0"/>
        <w:ind w:firstLine="567"/>
        <w:jc w:val="both"/>
        <w:rPr>
          <w:rFonts w:ascii="Times New Roman" w:hAnsi="Times New Roman" w:cs="Times New Roman"/>
          <w:sz w:val="24"/>
          <w:szCs w:val="24"/>
        </w:rPr>
      </w:pPr>
      <w:r w:rsidRPr="00E831A4">
        <w:rPr>
          <w:rFonts w:ascii="Times New Roman" w:hAnsi="Times New Roman" w:cs="Times New Roman"/>
          <w:b/>
          <w:sz w:val="24"/>
          <w:szCs w:val="24"/>
        </w:rPr>
        <w:t>3.</w:t>
      </w:r>
      <w:r w:rsidRPr="00E831A4">
        <w:rPr>
          <w:rFonts w:ascii="Times New Roman" w:hAnsi="Times New Roman" w:cs="Times New Roman"/>
          <w:sz w:val="24"/>
          <w:szCs w:val="24"/>
        </w:rPr>
        <w:t xml:space="preserve"> Передача Имущества от Продавца покупателю производится путем подписания акта приема-передачи в сроки, установленные Договором купли-продажи. </w:t>
      </w:r>
    </w:p>
    <w:p w:rsidR="00CD65B7" w:rsidRPr="00E831A4" w:rsidRDefault="00CD65B7" w:rsidP="00CD65B7">
      <w:pPr>
        <w:pStyle w:val="31"/>
        <w:spacing w:after="0" w:line="276" w:lineRule="auto"/>
        <w:ind w:firstLine="567"/>
        <w:rPr>
          <w:sz w:val="24"/>
          <w:szCs w:val="24"/>
        </w:rPr>
      </w:pPr>
      <w:r w:rsidRPr="00E831A4">
        <w:rPr>
          <w:b/>
          <w:sz w:val="24"/>
          <w:szCs w:val="24"/>
        </w:rPr>
        <w:t>4.</w:t>
      </w:r>
      <w:r w:rsidRPr="00E831A4">
        <w:rPr>
          <w:sz w:val="24"/>
          <w:szCs w:val="24"/>
        </w:rPr>
        <w:t xml:space="preserve"> Настоящим подтверждаю, что ознакомился с информацией о приватизируемом Имуществе. Претензий по объему и качеству документации не имею.</w:t>
      </w:r>
    </w:p>
    <w:p w:rsidR="00CD65B7" w:rsidRPr="00E831A4" w:rsidRDefault="00CD65B7" w:rsidP="00CD65B7">
      <w:pPr>
        <w:pStyle w:val="31"/>
        <w:spacing w:after="0" w:line="276" w:lineRule="auto"/>
        <w:ind w:firstLine="567"/>
        <w:rPr>
          <w:sz w:val="24"/>
          <w:szCs w:val="24"/>
        </w:rPr>
      </w:pPr>
      <w:r w:rsidRPr="00E831A4">
        <w:rPr>
          <w:b/>
          <w:sz w:val="24"/>
          <w:szCs w:val="24"/>
        </w:rPr>
        <w:t>5.</w:t>
      </w:r>
      <w:r w:rsidRPr="00E831A4">
        <w:rPr>
          <w:sz w:val="24"/>
          <w:szCs w:val="24"/>
        </w:rPr>
        <w:t xml:space="preserve">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CD65B7" w:rsidRPr="00E831A4" w:rsidRDefault="00CD65B7" w:rsidP="00CD65B7">
      <w:pPr>
        <w:pStyle w:val="a6"/>
        <w:spacing w:line="276" w:lineRule="auto"/>
        <w:ind w:right="140" w:firstLine="567"/>
        <w:jc w:val="both"/>
        <w:rPr>
          <w:sz w:val="24"/>
          <w:szCs w:val="24"/>
        </w:rPr>
      </w:pPr>
      <w:r w:rsidRPr="00E831A4">
        <w:rPr>
          <w:sz w:val="24"/>
          <w:szCs w:val="24"/>
        </w:rPr>
        <w:t xml:space="preserve">Подтверждаю, что ознакомлен(а) с условиями Договора купли-продажи Имущества и тем, что Информационное сообщение является публичной офертой в соответствии со </w:t>
      </w:r>
      <w:hyperlink r:id="rId20" w:history="1">
        <w:r w:rsidRPr="00E831A4">
          <w:rPr>
            <w:sz w:val="24"/>
            <w:szCs w:val="24"/>
          </w:rPr>
          <w:t>статьей 437</w:t>
        </w:r>
      </w:hyperlink>
      <w:r w:rsidRPr="00E831A4">
        <w:rPr>
          <w:sz w:val="24"/>
          <w:szCs w:val="24"/>
        </w:rPr>
        <w:t xml:space="preserve"> Гражданского кодекса Российской Федерации, а подача мной настоящей заявки и перечисление задатка являются акцептом такой оферты.</w:t>
      </w:r>
    </w:p>
    <w:p w:rsidR="00CD65B7" w:rsidRPr="00E831A4" w:rsidRDefault="00CD65B7" w:rsidP="00CD65B7">
      <w:pPr>
        <w:pStyle w:val="a6"/>
        <w:spacing w:line="276" w:lineRule="auto"/>
        <w:ind w:right="140" w:firstLine="567"/>
        <w:jc w:val="both"/>
        <w:rPr>
          <w:sz w:val="24"/>
          <w:szCs w:val="24"/>
        </w:rPr>
      </w:pPr>
      <w:r w:rsidRPr="00E831A4">
        <w:rPr>
          <w:sz w:val="24"/>
          <w:szCs w:val="24"/>
        </w:rPr>
        <w:t>Гарантирую достоверность сведений, указанных в заявке и приложенных к ней документах, и подтверждаю право Продавца Имущества запрашивать в уполномоченных органах и организациях информацию, подтверждающую представленные сведения.</w:t>
      </w:r>
    </w:p>
    <w:p w:rsidR="00CD65B7" w:rsidRPr="00E831A4" w:rsidRDefault="00CD65B7" w:rsidP="00CD65B7">
      <w:pPr>
        <w:pStyle w:val="ConsNonformat"/>
        <w:widowControl/>
        <w:spacing w:line="276" w:lineRule="auto"/>
        <w:ind w:right="140"/>
        <w:jc w:val="both"/>
        <w:rPr>
          <w:rFonts w:ascii="Times New Roman" w:hAnsi="Times New Roman"/>
          <w:b/>
          <w:sz w:val="24"/>
          <w:szCs w:val="24"/>
        </w:rPr>
      </w:pPr>
    </w:p>
    <w:p w:rsidR="00CD65B7" w:rsidRPr="00E831A4" w:rsidRDefault="00CD65B7" w:rsidP="00CD65B7">
      <w:pPr>
        <w:pStyle w:val="ConsNonformat"/>
        <w:widowControl/>
        <w:spacing w:line="276" w:lineRule="auto"/>
        <w:ind w:right="140"/>
        <w:rPr>
          <w:rFonts w:ascii="Times New Roman" w:hAnsi="Times New Roman"/>
          <w:b/>
          <w:sz w:val="24"/>
          <w:szCs w:val="24"/>
        </w:rPr>
      </w:pPr>
      <w:r w:rsidRPr="00E831A4">
        <w:rPr>
          <w:rFonts w:ascii="Times New Roman" w:hAnsi="Times New Roman"/>
          <w:b/>
          <w:sz w:val="24"/>
          <w:szCs w:val="24"/>
        </w:rPr>
        <w:t xml:space="preserve">Претендент </w:t>
      </w:r>
    </w:p>
    <w:p w:rsidR="00CD65B7" w:rsidRPr="00E831A4" w:rsidRDefault="00CD65B7" w:rsidP="00CD65B7">
      <w:pPr>
        <w:pStyle w:val="ConsNonformat"/>
        <w:widowControl/>
        <w:spacing w:line="276" w:lineRule="auto"/>
        <w:ind w:right="140"/>
        <w:rPr>
          <w:rFonts w:ascii="Times New Roman" w:hAnsi="Times New Roman"/>
          <w:sz w:val="24"/>
          <w:szCs w:val="24"/>
        </w:rPr>
      </w:pPr>
      <w:r w:rsidRPr="00E831A4">
        <w:rPr>
          <w:rFonts w:ascii="Times New Roman" w:hAnsi="Times New Roman"/>
          <w:sz w:val="24"/>
          <w:szCs w:val="24"/>
        </w:rPr>
        <w:t>(его полномочный представитель): ___________________  ___________</w:t>
      </w:r>
      <w:r>
        <w:rPr>
          <w:rFonts w:ascii="Times New Roman" w:hAnsi="Times New Roman"/>
          <w:sz w:val="24"/>
          <w:szCs w:val="24"/>
        </w:rPr>
        <w:t>____</w:t>
      </w:r>
      <w:r w:rsidRPr="00E831A4">
        <w:rPr>
          <w:rFonts w:ascii="Times New Roman" w:hAnsi="Times New Roman"/>
          <w:sz w:val="24"/>
          <w:szCs w:val="24"/>
        </w:rPr>
        <w:t>________</w:t>
      </w:r>
    </w:p>
    <w:p w:rsidR="00CD65B7" w:rsidRPr="00E831A4" w:rsidRDefault="00CD65B7" w:rsidP="00CD65B7">
      <w:pPr>
        <w:pStyle w:val="ConsNonformat"/>
        <w:widowControl/>
        <w:spacing w:line="276" w:lineRule="auto"/>
        <w:ind w:left="4395" w:right="140"/>
        <w:rPr>
          <w:rFonts w:ascii="Times New Roman" w:hAnsi="Times New Roman"/>
          <w:i/>
          <w:sz w:val="24"/>
          <w:szCs w:val="24"/>
        </w:rPr>
      </w:pPr>
      <w:r w:rsidRPr="00E831A4">
        <w:rPr>
          <w:rFonts w:ascii="Times New Roman" w:hAnsi="Times New Roman"/>
          <w:i/>
          <w:sz w:val="24"/>
          <w:szCs w:val="24"/>
        </w:rPr>
        <w:t>(подпись)                                           (ФИО)</w:t>
      </w:r>
    </w:p>
    <w:p w:rsidR="00CD65B7" w:rsidRPr="00E831A4" w:rsidRDefault="00CD65B7" w:rsidP="00CD65B7">
      <w:pPr>
        <w:pStyle w:val="ConsNonformat"/>
        <w:widowControl/>
        <w:spacing w:line="276" w:lineRule="auto"/>
        <w:ind w:left="5760" w:right="140"/>
        <w:rPr>
          <w:rFonts w:ascii="Times New Roman" w:hAnsi="Times New Roman"/>
          <w:sz w:val="24"/>
          <w:szCs w:val="24"/>
        </w:rPr>
      </w:pPr>
      <w:r w:rsidRPr="00E831A4">
        <w:rPr>
          <w:rFonts w:ascii="Times New Roman" w:hAnsi="Times New Roman"/>
          <w:sz w:val="24"/>
          <w:szCs w:val="24"/>
        </w:rPr>
        <w:t>м.п.</w:t>
      </w:r>
    </w:p>
    <w:p w:rsidR="00CD65B7" w:rsidRPr="00E831A4" w:rsidRDefault="00CD65B7" w:rsidP="00CD65B7">
      <w:pPr>
        <w:pStyle w:val="a6"/>
        <w:spacing w:line="276" w:lineRule="auto"/>
        <w:jc w:val="both"/>
        <w:rPr>
          <w:sz w:val="24"/>
          <w:szCs w:val="24"/>
        </w:rPr>
      </w:pPr>
      <w:r w:rsidRPr="00E831A4">
        <w:rPr>
          <w:sz w:val="24"/>
          <w:szCs w:val="24"/>
        </w:rPr>
        <w:t xml:space="preserve">Дата составления заявки «_____» ________________ 20__ года      </w:t>
      </w:r>
    </w:p>
    <w:p w:rsidR="00CD65B7" w:rsidRPr="00E831A4" w:rsidRDefault="00CD65B7" w:rsidP="00CD65B7">
      <w:pPr>
        <w:pStyle w:val="a6"/>
        <w:spacing w:line="276" w:lineRule="auto"/>
        <w:rPr>
          <w:sz w:val="24"/>
          <w:szCs w:val="24"/>
        </w:rPr>
      </w:pPr>
    </w:p>
    <w:p w:rsidR="00CD65B7" w:rsidRPr="00E831A4" w:rsidRDefault="00CD65B7" w:rsidP="00CD65B7">
      <w:pPr>
        <w:spacing w:after="0"/>
        <w:ind w:firstLine="4962"/>
        <w:rPr>
          <w:rFonts w:ascii="Times New Roman" w:hAnsi="Times New Roman" w:cs="Times New Roman"/>
          <w:sz w:val="24"/>
          <w:szCs w:val="24"/>
        </w:rPr>
      </w:pPr>
      <w:r w:rsidRPr="00E831A4">
        <w:rPr>
          <w:rFonts w:ascii="Times New Roman" w:hAnsi="Times New Roman" w:cs="Times New Roman"/>
          <w:sz w:val="24"/>
          <w:szCs w:val="24"/>
        </w:rPr>
        <w:t xml:space="preserve">  </w:t>
      </w:r>
    </w:p>
    <w:p w:rsidR="00CD65B7" w:rsidRDefault="00CD65B7" w:rsidP="00CD65B7">
      <w:pPr>
        <w:spacing w:after="0"/>
        <w:ind w:firstLine="4962"/>
        <w:rPr>
          <w:rFonts w:ascii="Times New Roman" w:hAnsi="Times New Roman" w:cs="Times New Roman"/>
          <w:sz w:val="24"/>
          <w:szCs w:val="24"/>
        </w:rPr>
      </w:pPr>
    </w:p>
    <w:p w:rsidR="00CD65B7" w:rsidRDefault="00CD65B7" w:rsidP="00CD65B7">
      <w:pPr>
        <w:spacing w:after="0"/>
        <w:ind w:firstLine="4962"/>
        <w:rPr>
          <w:rFonts w:ascii="Times New Roman" w:hAnsi="Times New Roman" w:cs="Times New Roman"/>
          <w:sz w:val="24"/>
          <w:szCs w:val="24"/>
        </w:rPr>
      </w:pPr>
    </w:p>
    <w:p w:rsidR="00CD65B7" w:rsidRDefault="00CD65B7" w:rsidP="00CD65B7">
      <w:pPr>
        <w:spacing w:after="0"/>
        <w:ind w:firstLine="4962"/>
        <w:rPr>
          <w:rFonts w:ascii="Times New Roman" w:hAnsi="Times New Roman" w:cs="Times New Roman"/>
          <w:sz w:val="24"/>
          <w:szCs w:val="24"/>
        </w:rPr>
      </w:pPr>
    </w:p>
    <w:p w:rsidR="00CD65B7" w:rsidRDefault="00CD65B7" w:rsidP="00CD65B7">
      <w:pPr>
        <w:spacing w:after="0"/>
        <w:ind w:firstLine="4962"/>
        <w:rPr>
          <w:rFonts w:ascii="Times New Roman" w:hAnsi="Times New Roman" w:cs="Times New Roman"/>
          <w:sz w:val="24"/>
          <w:szCs w:val="24"/>
        </w:rPr>
      </w:pPr>
    </w:p>
    <w:p w:rsidR="00CD65B7" w:rsidRPr="00E831A4" w:rsidRDefault="00CD65B7" w:rsidP="00CD65B7">
      <w:pPr>
        <w:spacing w:after="0"/>
        <w:ind w:firstLine="4962"/>
        <w:rPr>
          <w:rFonts w:ascii="Times New Roman" w:hAnsi="Times New Roman" w:cs="Times New Roman"/>
          <w:sz w:val="24"/>
          <w:szCs w:val="24"/>
        </w:rPr>
      </w:pPr>
    </w:p>
    <w:p w:rsidR="00CD65B7" w:rsidRPr="00E831A4" w:rsidRDefault="00CD65B7" w:rsidP="00CD65B7">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lastRenderedPageBreak/>
        <w:t>Приложение №2</w:t>
      </w:r>
    </w:p>
    <w:p w:rsidR="00CD65B7" w:rsidRPr="00E831A4" w:rsidRDefault="00CD65B7" w:rsidP="00CD65B7">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К Информационному сообщению о проведении продажи имущества, </w:t>
      </w:r>
    </w:p>
    <w:p w:rsidR="00CD65B7" w:rsidRPr="00E831A4" w:rsidRDefault="00CD65B7" w:rsidP="00CD65B7">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находящегося в муниципальной собственности Юстинского РМО  Республики Калмыкия, </w:t>
      </w:r>
    </w:p>
    <w:p w:rsidR="00CD65B7" w:rsidRPr="00E831A4" w:rsidRDefault="00CD65B7" w:rsidP="00CD65B7">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на аукционе в электронной форме</w:t>
      </w:r>
    </w:p>
    <w:p w:rsidR="00CD65B7" w:rsidRPr="0048457F" w:rsidRDefault="00CD65B7" w:rsidP="00CD65B7">
      <w:pPr>
        <w:spacing w:after="0"/>
        <w:ind w:left="4956"/>
        <w:rPr>
          <w:rFonts w:ascii="Times New Roman" w:hAnsi="Times New Roman" w:cs="Times New Roman"/>
          <w:sz w:val="28"/>
          <w:szCs w:val="28"/>
        </w:rPr>
      </w:pPr>
    </w:p>
    <w:p w:rsidR="00CD65B7" w:rsidRPr="00E831A4" w:rsidRDefault="00CD65B7" w:rsidP="00CD65B7">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Договор  № ____</w:t>
      </w:r>
    </w:p>
    <w:p w:rsidR="00CD65B7" w:rsidRPr="00E831A4" w:rsidRDefault="00CD65B7" w:rsidP="00CD65B7">
      <w:pPr>
        <w:spacing w:after="0"/>
        <w:jc w:val="center"/>
        <w:rPr>
          <w:rFonts w:ascii="Times New Roman" w:hAnsi="Times New Roman" w:cs="Times New Roman"/>
          <w:i/>
          <w:sz w:val="24"/>
          <w:szCs w:val="24"/>
          <w:u w:val="single"/>
        </w:rPr>
      </w:pPr>
      <w:r w:rsidRPr="00E831A4">
        <w:rPr>
          <w:rFonts w:ascii="Times New Roman" w:hAnsi="Times New Roman" w:cs="Times New Roman"/>
          <w:b/>
          <w:sz w:val="24"/>
          <w:szCs w:val="24"/>
        </w:rPr>
        <w:t>купли-продажи имущества</w:t>
      </w:r>
    </w:p>
    <w:p w:rsidR="00CD65B7" w:rsidRPr="00E831A4" w:rsidRDefault="00CD65B7" w:rsidP="00CD65B7">
      <w:pPr>
        <w:autoSpaceDE w:val="0"/>
        <w:autoSpaceDN w:val="0"/>
        <w:adjustRightInd w:val="0"/>
        <w:spacing w:after="0"/>
        <w:ind w:right="-48"/>
        <w:rPr>
          <w:rFonts w:ascii="Times New Roman" w:hAnsi="Times New Roman" w:cs="Times New Roman"/>
          <w:sz w:val="24"/>
          <w:szCs w:val="24"/>
        </w:rPr>
      </w:pPr>
      <w:r w:rsidRPr="00E831A4">
        <w:rPr>
          <w:rFonts w:ascii="Times New Roman" w:hAnsi="Times New Roman" w:cs="Times New Roman"/>
          <w:sz w:val="24"/>
          <w:szCs w:val="24"/>
        </w:rPr>
        <w:t>п. Цаган Аман                                                                              «___» _________ 20__ г.</w:t>
      </w:r>
    </w:p>
    <w:p w:rsidR="00CD65B7" w:rsidRDefault="00CD65B7" w:rsidP="00CD65B7">
      <w:pPr>
        <w:pStyle w:val="23"/>
        <w:spacing w:after="0" w:line="276" w:lineRule="auto"/>
        <w:ind w:left="0" w:firstLine="283"/>
        <w:rPr>
          <w:sz w:val="24"/>
          <w:szCs w:val="24"/>
        </w:rPr>
      </w:pPr>
      <w:r w:rsidRPr="00E831A4">
        <w:rPr>
          <w:sz w:val="24"/>
          <w:szCs w:val="24"/>
        </w:rPr>
        <w:tab/>
        <w:t xml:space="preserve">Администрация Юстинского районного муниципального образования  Республики Калмыкия, именуемое в дальнейшем </w:t>
      </w:r>
      <w:r w:rsidRPr="00E831A4">
        <w:rPr>
          <w:b/>
          <w:sz w:val="24"/>
          <w:szCs w:val="24"/>
        </w:rPr>
        <w:t>«Продавец»</w:t>
      </w:r>
      <w:r w:rsidRPr="00E831A4">
        <w:rPr>
          <w:sz w:val="24"/>
          <w:szCs w:val="24"/>
        </w:rPr>
        <w:t xml:space="preserve">, в лице </w:t>
      </w:r>
      <w:r>
        <w:rPr>
          <w:sz w:val="24"/>
          <w:szCs w:val="24"/>
        </w:rPr>
        <w:t xml:space="preserve">И.о. </w:t>
      </w:r>
      <w:r w:rsidRPr="00E831A4">
        <w:rPr>
          <w:sz w:val="24"/>
          <w:szCs w:val="24"/>
        </w:rPr>
        <w:t xml:space="preserve">Главы Очирова </w:t>
      </w:r>
      <w:r>
        <w:rPr>
          <w:sz w:val="24"/>
          <w:szCs w:val="24"/>
        </w:rPr>
        <w:t>Геннадия Геннадьевича</w:t>
      </w:r>
      <w:r w:rsidRPr="00E831A4">
        <w:rPr>
          <w:sz w:val="24"/>
          <w:szCs w:val="24"/>
        </w:rPr>
        <w:t xml:space="preserve">, действующего на основании Устава, с одной стороны, и ______________________, именуемый в дальнейшем </w:t>
      </w:r>
      <w:r w:rsidRPr="00E831A4">
        <w:rPr>
          <w:b/>
          <w:sz w:val="24"/>
          <w:szCs w:val="24"/>
        </w:rPr>
        <w:t>«Покупатель»</w:t>
      </w:r>
      <w:r w:rsidRPr="00E831A4">
        <w:rPr>
          <w:sz w:val="24"/>
          <w:szCs w:val="24"/>
        </w:rPr>
        <w:t xml:space="preserve">, в лице ___________________________, действующего на основании ____________, с другой стороны,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Pr="00E831A4">
        <w:rPr>
          <w:rFonts w:eastAsia="Calibri"/>
          <w:sz w:val="24"/>
          <w:szCs w:val="24"/>
          <w:lang w:eastAsia="en-US"/>
        </w:rPr>
        <w:t xml:space="preserve">Постановлением Правительства Российской Федерации от 12.08.2002 № 585 </w:t>
      </w:r>
      <w:r w:rsidRPr="00E831A4">
        <w:rPr>
          <w:sz w:val="24"/>
          <w:szCs w:val="24"/>
        </w:rPr>
        <w:t>«</w:t>
      </w:r>
      <w:r w:rsidRPr="00E831A4">
        <w:rPr>
          <w:rFonts w:eastAsia="Calibri"/>
          <w:sz w:val="24"/>
          <w:szCs w:val="24"/>
          <w:lang w:eastAsia="en-US"/>
        </w:rPr>
        <w:t>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акционерных обществ на специализированном аукционе</w:t>
      </w:r>
      <w:r w:rsidRPr="00E831A4">
        <w:rPr>
          <w:sz w:val="24"/>
          <w:szCs w:val="24"/>
        </w:rPr>
        <w:t xml:space="preserve">», положениями информационного сообщения о проведении аукциона в электронной форме по продаже  </w:t>
      </w:r>
      <w:r w:rsidRPr="00D21F28">
        <w:rPr>
          <w:sz w:val="24"/>
          <w:szCs w:val="24"/>
        </w:rPr>
        <w:t>муниципального имущества Юстинского районного муниципального образования Республики Калмыкия Авто</w:t>
      </w:r>
      <w:r>
        <w:rPr>
          <w:sz w:val="24"/>
          <w:szCs w:val="24"/>
        </w:rPr>
        <w:t>мобиль (13 мест)</w:t>
      </w:r>
      <w:r w:rsidRPr="00D21F28">
        <w:rPr>
          <w:sz w:val="24"/>
          <w:szCs w:val="24"/>
        </w:rPr>
        <w:t xml:space="preserve"> </w:t>
      </w:r>
      <w:r>
        <w:rPr>
          <w:sz w:val="24"/>
          <w:szCs w:val="24"/>
        </w:rPr>
        <w:t xml:space="preserve">специализированное пассажирское </w:t>
      </w:r>
      <w:r w:rsidRPr="00D21F28">
        <w:rPr>
          <w:sz w:val="24"/>
          <w:szCs w:val="24"/>
        </w:rPr>
        <w:t xml:space="preserve">ГАЗ – 32213, государственный регистрационный знак №  А </w:t>
      </w:r>
      <w:r>
        <w:rPr>
          <w:sz w:val="24"/>
          <w:szCs w:val="24"/>
        </w:rPr>
        <w:t>693</w:t>
      </w:r>
      <w:r w:rsidRPr="00D21F28">
        <w:rPr>
          <w:sz w:val="24"/>
          <w:szCs w:val="24"/>
        </w:rPr>
        <w:t xml:space="preserve"> </w:t>
      </w:r>
      <w:r>
        <w:rPr>
          <w:sz w:val="24"/>
          <w:szCs w:val="24"/>
        </w:rPr>
        <w:t>ТА 08, 2009</w:t>
      </w:r>
      <w:r w:rsidRPr="00D21F28">
        <w:rPr>
          <w:sz w:val="24"/>
          <w:szCs w:val="24"/>
        </w:rPr>
        <w:t xml:space="preserve"> года выпуска, Пас</w:t>
      </w:r>
      <w:r>
        <w:rPr>
          <w:sz w:val="24"/>
          <w:szCs w:val="24"/>
        </w:rPr>
        <w:t>порт транспортного средства 52 МТ</w:t>
      </w:r>
      <w:r w:rsidRPr="00D21F28">
        <w:rPr>
          <w:sz w:val="24"/>
          <w:szCs w:val="24"/>
        </w:rPr>
        <w:t xml:space="preserve"> </w:t>
      </w:r>
      <w:r>
        <w:rPr>
          <w:sz w:val="24"/>
          <w:szCs w:val="24"/>
        </w:rPr>
        <w:t>938904</w:t>
      </w:r>
      <w:r w:rsidRPr="00D21F28">
        <w:rPr>
          <w:sz w:val="24"/>
          <w:szCs w:val="24"/>
        </w:rPr>
        <w:t>, идентификационный номер (</w:t>
      </w:r>
      <w:r w:rsidRPr="00D21F28">
        <w:rPr>
          <w:sz w:val="24"/>
          <w:szCs w:val="24"/>
          <w:lang w:val="en-US"/>
        </w:rPr>
        <w:t>VIN</w:t>
      </w:r>
      <w:r w:rsidRPr="00D21F28">
        <w:rPr>
          <w:sz w:val="24"/>
          <w:szCs w:val="24"/>
        </w:rPr>
        <w:t>)  Х9632213</w:t>
      </w:r>
      <w:r>
        <w:rPr>
          <w:sz w:val="24"/>
          <w:szCs w:val="24"/>
        </w:rPr>
        <w:t>090653598</w:t>
      </w:r>
      <w:r w:rsidRPr="00E831A4">
        <w:rPr>
          <w:sz w:val="24"/>
          <w:szCs w:val="24"/>
        </w:rPr>
        <w:t>,</w:t>
      </w:r>
      <w:r>
        <w:rPr>
          <w:sz w:val="24"/>
          <w:szCs w:val="24"/>
        </w:rPr>
        <w:t xml:space="preserve"> </w:t>
      </w:r>
      <w:r w:rsidRPr="00E831A4">
        <w:rPr>
          <w:sz w:val="24"/>
          <w:szCs w:val="24"/>
        </w:rPr>
        <w:t xml:space="preserve">размещенного на официальном </w:t>
      </w:r>
      <w:hyperlink r:id="rId21" w:history="1">
        <w:r w:rsidRPr="00E831A4">
          <w:rPr>
            <w:sz w:val="24"/>
            <w:szCs w:val="24"/>
          </w:rPr>
          <w:t>сайте</w:t>
        </w:r>
      </w:hyperlink>
      <w:r w:rsidRPr="00E831A4">
        <w:rPr>
          <w:sz w:val="24"/>
          <w:szCs w:val="24"/>
        </w:rPr>
        <w:t xml:space="preserve"> Администрации Юстинского районного муниципального образования Республики Калмыкия</w:t>
      </w:r>
      <w:r w:rsidRPr="00E831A4">
        <w:rPr>
          <w:color w:val="FF0000"/>
          <w:sz w:val="24"/>
          <w:szCs w:val="24"/>
        </w:rPr>
        <w:t xml:space="preserve"> </w:t>
      </w:r>
      <w:hyperlink r:id="rId22" w:history="1">
        <w:r w:rsidRPr="00E831A4">
          <w:rPr>
            <w:rStyle w:val="a5"/>
            <w:sz w:val="24"/>
            <w:szCs w:val="24"/>
          </w:rPr>
          <w:t>http://юстинский-район.рф/</w:t>
        </w:r>
      </w:hyperlink>
      <w:r>
        <w:t xml:space="preserve">, </w:t>
      </w:r>
      <w:r w:rsidRPr="00F110F3">
        <w:rPr>
          <w:sz w:val="24"/>
          <w:szCs w:val="24"/>
        </w:rPr>
        <w:t xml:space="preserve">в муниципальной газете Юстинского РМО РК </w:t>
      </w:r>
      <w:r w:rsidRPr="00A00AB1">
        <w:rPr>
          <w:sz w:val="24"/>
          <w:szCs w:val="24"/>
        </w:rPr>
        <w:t xml:space="preserve">«Муниципальный Вестник» № </w:t>
      </w:r>
      <w:r>
        <w:rPr>
          <w:sz w:val="24"/>
          <w:szCs w:val="24"/>
        </w:rPr>
        <w:t>12 от 08</w:t>
      </w:r>
      <w:r w:rsidRPr="00A00AB1">
        <w:rPr>
          <w:sz w:val="24"/>
          <w:szCs w:val="24"/>
        </w:rPr>
        <w:t xml:space="preserve">.07.2020 года, </w:t>
      </w:r>
      <w:r w:rsidRPr="00E831A4">
        <w:rPr>
          <w:sz w:val="24"/>
          <w:szCs w:val="24"/>
        </w:rPr>
        <w:t xml:space="preserve">официальном сайте Российской Федерации для размещения информации о проведении торгов  </w:t>
      </w:r>
      <w:hyperlink r:id="rId23" w:history="1">
        <w:r w:rsidRPr="00E831A4">
          <w:rPr>
            <w:rStyle w:val="a5"/>
            <w:sz w:val="24"/>
            <w:szCs w:val="24"/>
            <w:lang w:val="en-US"/>
          </w:rPr>
          <w:t>www</w:t>
        </w:r>
        <w:r w:rsidRPr="00E831A4">
          <w:rPr>
            <w:rStyle w:val="a5"/>
            <w:sz w:val="24"/>
            <w:szCs w:val="24"/>
          </w:rPr>
          <w:t>.</w:t>
        </w:r>
        <w:r w:rsidRPr="00E831A4">
          <w:rPr>
            <w:rStyle w:val="a5"/>
            <w:sz w:val="24"/>
            <w:szCs w:val="24"/>
            <w:lang w:val="en-US"/>
          </w:rPr>
          <w:t>torgi</w:t>
        </w:r>
        <w:r w:rsidRPr="00E831A4">
          <w:rPr>
            <w:rStyle w:val="a5"/>
            <w:sz w:val="24"/>
            <w:szCs w:val="24"/>
          </w:rPr>
          <w:t>.</w:t>
        </w:r>
        <w:r w:rsidRPr="00E831A4">
          <w:rPr>
            <w:rStyle w:val="a5"/>
            <w:sz w:val="24"/>
            <w:szCs w:val="24"/>
            <w:lang w:val="en-US"/>
          </w:rPr>
          <w:t>gov</w:t>
        </w:r>
        <w:r w:rsidRPr="00E831A4">
          <w:rPr>
            <w:rStyle w:val="a5"/>
            <w:sz w:val="24"/>
            <w:szCs w:val="24"/>
          </w:rPr>
          <w:t>.</w:t>
        </w:r>
        <w:r w:rsidRPr="00E831A4">
          <w:rPr>
            <w:rStyle w:val="a5"/>
            <w:sz w:val="24"/>
            <w:szCs w:val="24"/>
            <w:lang w:val="en-US"/>
          </w:rPr>
          <w:t>ru</w:t>
        </w:r>
      </w:hyperlink>
      <w:r w:rsidRPr="00E831A4">
        <w:rPr>
          <w:sz w:val="24"/>
          <w:szCs w:val="24"/>
        </w:rPr>
        <w:t>, на официальном сайте электронной торговой площадки АО «Единая электронная торговая площадка»</w:t>
      </w:r>
      <w:r w:rsidRPr="00E831A4">
        <w:rPr>
          <w:b/>
          <w:sz w:val="24"/>
          <w:szCs w:val="24"/>
        </w:rPr>
        <w:t xml:space="preserve"> </w:t>
      </w:r>
      <w:hyperlink r:id="rId24" w:history="1">
        <w:r w:rsidRPr="00E831A4">
          <w:rPr>
            <w:rStyle w:val="a5"/>
            <w:sz w:val="24"/>
            <w:szCs w:val="24"/>
            <w:lang w:val="en-US"/>
          </w:rPr>
          <w:t>www</w:t>
        </w:r>
        <w:r w:rsidRPr="00E831A4">
          <w:rPr>
            <w:rStyle w:val="a5"/>
            <w:sz w:val="24"/>
            <w:szCs w:val="24"/>
          </w:rPr>
          <w:t>.</w:t>
        </w:r>
        <w:r w:rsidRPr="00E831A4">
          <w:rPr>
            <w:rStyle w:val="a5"/>
            <w:sz w:val="24"/>
            <w:szCs w:val="24"/>
            <w:lang w:val="en-US"/>
          </w:rPr>
          <w:t>roseltorg</w:t>
        </w:r>
        <w:r w:rsidRPr="00E831A4">
          <w:rPr>
            <w:rStyle w:val="a5"/>
            <w:sz w:val="24"/>
            <w:szCs w:val="24"/>
          </w:rPr>
          <w:t>.</w:t>
        </w:r>
        <w:r w:rsidRPr="00E831A4">
          <w:rPr>
            <w:rStyle w:val="a5"/>
            <w:sz w:val="24"/>
            <w:szCs w:val="24"/>
            <w:lang w:val="en-US"/>
          </w:rPr>
          <w:t>ru</w:t>
        </w:r>
      </w:hyperlink>
      <w:r w:rsidRPr="00E831A4">
        <w:rPr>
          <w:sz w:val="24"/>
          <w:szCs w:val="24"/>
        </w:rPr>
        <w:t>, и на основании Протокола от «___»___________</w:t>
      </w:r>
      <w:r>
        <w:rPr>
          <w:sz w:val="24"/>
          <w:szCs w:val="24"/>
        </w:rPr>
        <w:t>____ 20___г. №___</w:t>
      </w:r>
      <w:r w:rsidRPr="00E831A4">
        <w:rPr>
          <w:sz w:val="24"/>
          <w:szCs w:val="24"/>
        </w:rPr>
        <w:t xml:space="preserve"> об итогах аукциона в электронной форме (далее по тексту – Аукцион) заключили настоящий Договор о нижеследующем.</w:t>
      </w:r>
    </w:p>
    <w:p w:rsidR="00CD65B7" w:rsidRPr="00E831A4" w:rsidRDefault="00CD65B7" w:rsidP="00CD65B7">
      <w:pPr>
        <w:widowControl w:val="0"/>
        <w:autoSpaceDE w:val="0"/>
        <w:autoSpaceDN w:val="0"/>
        <w:adjustRightInd w:val="0"/>
        <w:spacing w:after="0"/>
        <w:jc w:val="center"/>
        <w:rPr>
          <w:rFonts w:ascii="Times New Roman" w:hAnsi="Times New Roman" w:cs="Times New Roman"/>
          <w:sz w:val="24"/>
          <w:szCs w:val="24"/>
        </w:rPr>
      </w:pPr>
      <w:r w:rsidRPr="00E831A4">
        <w:rPr>
          <w:rFonts w:ascii="Times New Roman" w:hAnsi="Times New Roman" w:cs="Times New Roman"/>
          <w:b/>
          <w:sz w:val="24"/>
          <w:szCs w:val="24"/>
        </w:rPr>
        <w:t>1. Предмет Договора</w:t>
      </w:r>
    </w:p>
    <w:p w:rsidR="00CD65B7" w:rsidRDefault="00CD65B7" w:rsidP="00CD65B7">
      <w:pPr>
        <w:pStyle w:val="21"/>
        <w:spacing w:after="0" w:line="276" w:lineRule="auto"/>
        <w:ind w:firstLine="720"/>
        <w:rPr>
          <w:sz w:val="24"/>
          <w:szCs w:val="24"/>
        </w:rPr>
      </w:pPr>
      <w:r w:rsidRPr="00E831A4">
        <w:rPr>
          <w:sz w:val="24"/>
          <w:szCs w:val="24"/>
        </w:rPr>
        <w:t xml:space="preserve">1.1. Предметом купли-продажи по настоящему Договору является </w:t>
      </w:r>
      <w:r w:rsidRPr="00D21F28">
        <w:rPr>
          <w:sz w:val="24"/>
          <w:szCs w:val="24"/>
        </w:rPr>
        <w:t>муниципального имущества Юстинского районного муниципального образования Республики Калмыкия Авто</w:t>
      </w:r>
      <w:r>
        <w:rPr>
          <w:sz w:val="24"/>
          <w:szCs w:val="24"/>
        </w:rPr>
        <w:t>мобиль (13 мест)</w:t>
      </w:r>
      <w:r w:rsidRPr="00D21F28">
        <w:rPr>
          <w:sz w:val="24"/>
          <w:szCs w:val="24"/>
        </w:rPr>
        <w:t xml:space="preserve"> </w:t>
      </w:r>
      <w:r>
        <w:rPr>
          <w:sz w:val="24"/>
          <w:szCs w:val="24"/>
        </w:rPr>
        <w:t xml:space="preserve">специализированное пассажирское </w:t>
      </w:r>
      <w:r w:rsidRPr="00D21F28">
        <w:rPr>
          <w:sz w:val="24"/>
          <w:szCs w:val="24"/>
        </w:rPr>
        <w:t xml:space="preserve">ГАЗ – 32213, государственный регистрационный знак №  А </w:t>
      </w:r>
      <w:r>
        <w:rPr>
          <w:sz w:val="24"/>
          <w:szCs w:val="24"/>
        </w:rPr>
        <w:t>693</w:t>
      </w:r>
      <w:r w:rsidRPr="00D21F28">
        <w:rPr>
          <w:sz w:val="24"/>
          <w:szCs w:val="24"/>
        </w:rPr>
        <w:t xml:space="preserve"> </w:t>
      </w:r>
      <w:r>
        <w:rPr>
          <w:sz w:val="24"/>
          <w:szCs w:val="24"/>
        </w:rPr>
        <w:t>ТА 08, 2009</w:t>
      </w:r>
      <w:r w:rsidRPr="00D21F28">
        <w:rPr>
          <w:sz w:val="24"/>
          <w:szCs w:val="24"/>
        </w:rPr>
        <w:t xml:space="preserve"> года выпуска, Пас</w:t>
      </w:r>
      <w:r>
        <w:rPr>
          <w:sz w:val="24"/>
          <w:szCs w:val="24"/>
        </w:rPr>
        <w:t>порт транспортного средства 52 МТ</w:t>
      </w:r>
      <w:r w:rsidRPr="00D21F28">
        <w:rPr>
          <w:sz w:val="24"/>
          <w:szCs w:val="24"/>
        </w:rPr>
        <w:t xml:space="preserve"> </w:t>
      </w:r>
      <w:r>
        <w:rPr>
          <w:sz w:val="24"/>
          <w:szCs w:val="24"/>
        </w:rPr>
        <w:t>938904</w:t>
      </w:r>
      <w:r w:rsidRPr="00D21F28">
        <w:rPr>
          <w:sz w:val="24"/>
          <w:szCs w:val="24"/>
        </w:rPr>
        <w:t>, идентификационный номер (</w:t>
      </w:r>
      <w:r w:rsidRPr="00D21F28">
        <w:rPr>
          <w:sz w:val="24"/>
          <w:szCs w:val="24"/>
          <w:lang w:val="en-US"/>
        </w:rPr>
        <w:t>VIN</w:t>
      </w:r>
      <w:r w:rsidRPr="00D21F28">
        <w:rPr>
          <w:sz w:val="24"/>
          <w:szCs w:val="24"/>
        </w:rPr>
        <w:t>)  Х9632213</w:t>
      </w:r>
      <w:r>
        <w:rPr>
          <w:sz w:val="24"/>
          <w:szCs w:val="24"/>
        </w:rPr>
        <w:t>090653598</w:t>
      </w:r>
      <w:r w:rsidRPr="00E831A4">
        <w:rPr>
          <w:sz w:val="24"/>
          <w:szCs w:val="24"/>
        </w:rPr>
        <w:t xml:space="preserve">, </w:t>
      </w:r>
      <w:r w:rsidRPr="00E831A4">
        <w:rPr>
          <w:spacing w:val="5"/>
          <w:sz w:val="24"/>
          <w:szCs w:val="24"/>
        </w:rPr>
        <w:t xml:space="preserve"> (далее – Имущество).</w:t>
      </w:r>
      <w:r w:rsidRPr="00E831A4">
        <w:rPr>
          <w:sz w:val="24"/>
          <w:szCs w:val="24"/>
        </w:rPr>
        <w:t xml:space="preserve"> </w:t>
      </w:r>
    </w:p>
    <w:p w:rsidR="00CD65B7" w:rsidRDefault="00CD65B7" w:rsidP="00CD65B7">
      <w:pPr>
        <w:pStyle w:val="21"/>
        <w:spacing w:after="0" w:line="276" w:lineRule="auto"/>
        <w:ind w:firstLine="720"/>
        <w:rPr>
          <w:sz w:val="24"/>
          <w:szCs w:val="24"/>
        </w:rPr>
      </w:pPr>
      <w:r>
        <w:rPr>
          <w:sz w:val="24"/>
          <w:szCs w:val="24"/>
        </w:rPr>
        <w:t>1.2. Продавец гарантирует, что Имущество не обременено залоговыми обязательствами и под арестом не состоит</w:t>
      </w:r>
    </w:p>
    <w:p w:rsidR="00CD65B7" w:rsidRPr="00E831A4" w:rsidRDefault="00CD65B7" w:rsidP="00CD65B7">
      <w:pPr>
        <w:pStyle w:val="21"/>
        <w:spacing w:after="0" w:line="276" w:lineRule="auto"/>
        <w:ind w:firstLine="720"/>
        <w:rPr>
          <w:bCs/>
          <w:iCs/>
          <w:sz w:val="24"/>
          <w:szCs w:val="24"/>
        </w:rPr>
      </w:pPr>
      <w:r>
        <w:rPr>
          <w:sz w:val="24"/>
          <w:szCs w:val="24"/>
        </w:rPr>
        <w:t>1.3. Покупатель ознакомлен с физическим состоянием передаваемого Имущества и не имеет связанных с ним претензий на момент подписания договора.</w:t>
      </w:r>
    </w:p>
    <w:p w:rsidR="00CD65B7" w:rsidRPr="00E831A4" w:rsidRDefault="00CD65B7" w:rsidP="00CD65B7">
      <w:pPr>
        <w:widowControl w:val="0"/>
        <w:autoSpaceDE w:val="0"/>
        <w:autoSpaceDN w:val="0"/>
        <w:adjustRightInd w:val="0"/>
        <w:spacing w:after="0"/>
        <w:ind w:firstLine="720"/>
        <w:jc w:val="center"/>
        <w:rPr>
          <w:rFonts w:ascii="Times New Roman" w:hAnsi="Times New Roman" w:cs="Times New Roman"/>
          <w:b/>
          <w:sz w:val="24"/>
          <w:szCs w:val="24"/>
        </w:rPr>
      </w:pPr>
      <w:r w:rsidRPr="00E831A4">
        <w:rPr>
          <w:rFonts w:ascii="Times New Roman" w:hAnsi="Times New Roman" w:cs="Times New Roman"/>
          <w:b/>
          <w:sz w:val="24"/>
          <w:szCs w:val="24"/>
        </w:rPr>
        <w:lastRenderedPageBreak/>
        <w:t>2. Обязательства Сторон</w:t>
      </w:r>
    </w:p>
    <w:p w:rsidR="00CD65B7" w:rsidRPr="00E831A4" w:rsidRDefault="00CD65B7" w:rsidP="00CD65B7">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Договор купли-прода</w:t>
      </w:r>
      <w:r>
        <w:rPr>
          <w:rFonts w:ascii="Times New Roman" w:hAnsi="Times New Roman" w:cs="Times New Roman"/>
          <w:sz w:val="24"/>
          <w:szCs w:val="24"/>
        </w:rPr>
        <w:t>жи Имущества заключается между Продавцом и П</w:t>
      </w:r>
      <w:r w:rsidRPr="00E831A4">
        <w:rPr>
          <w:rFonts w:ascii="Times New Roman" w:hAnsi="Times New Roman" w:cs="Times New Roman"/>
          <w:sz w:val="24"/>
          <w:szCs w:val="24"/>
        </w:rPr>
        <w:t>обедителем аукциона в течение 5 рабочих дней со дня подведения итогов аукциона.</w:t>
      </w:r>
    </w:p>
    <w:p w:rsidR="00CD65B7" w:rsidRPr="00E831A4" w:rsidRDefault="00CD65B7" w:rsidP="00CD65B7">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2.1. Стороны по настоящему Договору обязуются:</w:t>
      </w:r>
    </w:p>
    <w:p w:rsidR="00CD65B7" w:rsidRPr="00E831A4" w:rsidRDefault="00CD65B7" w:rsidP="00CD65B7">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Покупатель:</w:t>
      </w:r>
    </w:p>
    <w:p w:rsidR="00CD65B7" w:rsidRPr="00E831A4" w:rsidRDefault="00CD65B7" w:rsidP="00CD65B7">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Pr="00E831A4">
        <w:rPr>
          <w:rFonts w:ascii="Times New Roman" w:hAnsi="Times New Roman" w:cs="Times New Roman"/>
          <w:sz w:val="24"/>
          <w:szCs w:val="24"/>
        </w:rPr>
        <w:t>произвести оплату Имущества в с</w:t>
      </w:r>
      <w:r>
        <w:rPr>
          <w:rFonts w:ascii="Times New Roman" w:hAnsi="Times New Roman" w:cs="Times New Roman"/>
          <w:sz w:val="24"/>
          <w:szCs w:val="24"/>
        </w:rPr>
        <w:t>умме и на условиях и порядке, установленном</w:t>
      </w:r>
      <w:r w:rsidRPr="00E831A4">
        <w:rPr>
          <w:rFonts w:ascii="Times New Roman" w:hAnsi="Times New Roman" w:cs="Times New Roman"/>
          <w:sz w:val="24"/>
          <w:szCs w:val="24"/>
        </w:rPr>
        <w:t xml:space="preserve"> в </w:t>
      </w:r>
      <w:r w:rsidRPr="00E831A4">
        <w:rPr>
          <w:rFonts w:ascii="Times New Roman" w:hAnsi="Times New Roman" w:cs="Times New Roman"/>
          <w:sz w:val="24"/>
          <w:szCs w:val="24"/>
        </w:rPr>
        <w:br/>
      </w:r>
      <w:r>
        <w:rPr>
          <w:rFonts w:ascii="Times New Roman" w:hAnsi="Times New Roman" w:cs="Times New Roman"/>
          <w:sz w:val="24"/>
          <w:szCs w:val="24"/>
        </w:rPr>
        <w:t>разделе</w:t>
      </w:r>
      <w:r w:rsidRPr="00E831A4">
        <w:rPr>
          <w:rFonts w:ascii="Times New Roman" w:hAnsi="Times New Roman" w:cs="Times New Roman"/>
          <w:sz w:val="24"/>
          <w:szCs w:val="24"/>
        </w:rPr>
        <w:t xml:space="preserve"> 3 настоящего Договора;</w:t>
      </w:r>
    </w:p>
    <w:p w:rsidR="00CD65B7" w:rsidRPr="00E831A4" w:rsidRDefault="00CD65B7" w:rsidP="00CD65B7">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Pr="00E831A4">
        <w:rPr>
          <w:rFonts w:ascii="Times New Roman" w:hAnsi="Times New Roman" w:cs="Times New Roman"/>
          <w:sz w:val="24"/>
          <w:szCs w:val="24"/>
        </w:rPr>
        <w:t>принять Имущество по акту приема-передачи.</w:t>
      </w:r>
    </w:p>
    <w:p w:rsidR="00CD65B7" w:rsidRPr="00E831A4" w:rsidRDefault="00CD65B7" w:rsidP="00CD65B7">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2.2.Продавец:</w:t>
      </w:r>
    </w:p>
    <w:p w:rsidR="00CD65B7" w:rsidRDefault="00CD65B7" w:rsidP="00CD65B7">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передать Имущество по акту приема-передачи в порядке, установленном </w:t>
      </w:r>
      <w:r>
        <w:rPr>
          <w:rFonts w:ascii="Times New Roman" w:hAnsi="Times New Roman" w:cs="Times New Roman"/>
          <w:sz w:val="24"/>
          <w:szCs w:val="24"/>
        </w:rPr>
        <w:t xml:space="preserve">разделом </w:t>
      </w:r>
      <w:r w:rsidRPr="00E831A4">
        <w:rPr>
          <w:rFonts w:ascii="Times New Roman" w:hAnsi="Times New Roman" w:cs="Times New Roman"/>
          <w:sz w:val="24"/>
          <w:szCs w:val="24"/>
        </w:rPr>
        <w:t xml:space="preserve"> 4 настоящего Договора.</w:t>
      </w:r>
    </w:p>
    <w:p w:rsidR="00CD65B7" w:rsidRDefault="00CD65B7" w:rsidP="00CD65B7">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2.3. Срок, в течении которого Покупатель обязан принять и вывезти Имущество, является существенным условием исполнения Договора и составляет 30 (тридцать) суток, с момента поступления денежных средств за товар в полном объеме на счет Продавца. При наступлении обстоятельств непреодолимой силы, указанный срок может быть продлен Продавцом на основании ходатайства Покупателя, но не более чем на 15 (пятнадцать) суток.</w:t>
      </w:r>
    </w:p>
    <w:p w:rsidR="00CD65B7" w:rsidRPr="00E831A4" w:rsidRDefault="00CD65B7" w:rsidP="00CD65B7">
      <w:pPr>
        <w:widowControl w:val="0"/>
        <w:autoSpaceDE w:val="0"/>
        <w:autoSpaceDN w:val="0"/>
        <w:adjustRightInd w:val="0"/>
        <w:spacing w:after="0"/>
        <w:jc w:val="center"/>
        <w:rPr>
          <w:rFonts w:ascii="Times New Roman" w:hAnsi="Times New Roman" w:cs="Times New Roman"/>
          <w:sz w:val="24"/>
          <w:szCs w:val="24"/>
        </w:rPr>
      </w:pPr>
      <w:r w:rsidRPr="00E831A4">
        <w:rPr>
          <w:rFonts w:ascii="Times New Roman" w:hAnsi="Times New Roman" w:cs="Times New Roman"/>
          <w:b/>
          <w:sz w:val="24"/>
          <w:szCs w:val="24"/>
        </w:rPr>
        <w:t>3. Порядок оплаты Имущества</w:t>
      </w:r>
    </w:p>
    <w:p w:rsidR="00CD65B7" w:rsidRDefault="00CD65B7" w:rsidP="00CD65B7">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3.1. </w:t>
      </w:r>
      <w:r>
        <w:rPr>
          <w:rFonts w:ascii="Times New Roman" w:hAnsi="Times New Roman" w:cs="Times New Roman"/>
          <w:sz w:val="24"/>
          <w:szCs w:val="24"/>
        </w:rPr>
        <w:t xml:space="preserve">Установленная начальная цена по продаже муниципального движимого имущества составляет </w:t>
      </w:r>
      <w:r>
        <w:rPr>
          <w:rFonts w:ascii="Times New Roman" w:hAnsi="Times New Roman" w:cs="Times New Roman"/>
          <w:b/>
          <w:sz w:val="24"/>
          <w:szCs w:val="24"/>
        </w:rPr>
        <w:t>85 100</w:t>
      </w:r>
      <w:r w:rsidRPr="00151AF3">
        <w:rPr>
          <w:rFonts w:ascii="Times New Roman" w:hAnsi="Times New Roman" w:cs="Times New Roman"/>
          <w:b/>
          <w:sz w:val="24"/>
          <w:szCs w:val="24"/>
        </w:rPr>
        <w:t xml:space="preserve"> (</w:t>
      </w:r>
      <w:r>
        <w:rPr>
          <w:rFonts w:ascii="Times New Roman" w:hAnsi="Times New Roman" w:cs="Times New Roman"/>
          <w:b/>
          <w:sz w:val="24"/>
          <w:szCs w:val="24"/>
        </w:rPr>
        <w:t>восемьдесят пять тысяч сто</w:t>
      </w:r>
      <w:r w:rsidRPr="00151AF3">
        <w:rPr>
          <w:rFonts w:ascii="Times New Roman" w:hAnsi="Times New Roman" w:cs="Times New Roman"/>
          <w:b/>
          <w:sz w:val="24"/>
          <w:szCs w:val="24"/>
        </w:rPr>
        <w:t xml:space="preserve"> рублей, 00 копеек),</w:t>
      </w:r>
      <w:r>
        <w:rPr>
          <w:rFonts w:ascii="Times New Roman" w:hAnsi="Times New Roman" w:cs="Times New Roman"/>
          <w:sz w:val="24"/>
          <w:szCs w:val="24"/>
        </w:rPr>
        <w:t xml:space="preserve"> с учетом НДС определенная на основании отчета по определению рыночной стоимости здания гостиницы, № 02-23/2020 от 19.02.2020г, составленного в соответствии с законодательством об оценочной деятельности</w:t>
      </w:r>
    </w:p>
    <w:p w:rsidR="00CD65B7" w:rsidRPr="00E831A4" w:rsidRDefault="00CD65B7" w:rsidP="00CD65B7">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3.2. </w:t>
      </w:r>
      <w:r w:rsidRPr="00E831A4">
        <w:rPr>
          <w:rFonts w:ascii="Times New Roman" w:hAnsi="Times New Roman" w:cs="Times New Roman"/>
          <w:sz w:val="24"/>
          <w:szCs w:val="24"/>
        </w:rPr>
        <w:t xml:space="preserve">Установленная по итогам Аукциона </w:t>
      </w:r>
      <w:r>
        <w:rPr>
          <w:rFonts w:ascii="Times New Roman" w:hAnsi="Times New Roman" w:cs="Times New Roman"/>
          <w:sz w:val="24"/>
          <w:szCs w:val="24"/>
        </w:rPr>
        <w:t xml:space="preserve">итоговая </w:t>
      </w:r>
      <w:r w:rsidRPr="00E831A4">
        <w:rPr>
          <w:rFonts w:ascii="Times New Roman" w:hAnsi="Times New Roman" w:cs="Times New Roman"/>
          <w:sz w:val="24"/>
          <w:szCs w:val="24"/>
        </w:rPr>
        <w:t xml:space="preserve">цена продажи Имущества </w:t>
      </w:r>
      <w:r>
        <w:rPr>
          <w:rFonts w:ascii="Times New Roman" w:hAnsi="Times New Roman" w:cs="Times New Roman"/>
          <w:sz w:val="24"/>
          <w:szCs w:val="24"/>
        </w:rPr>
        <w:t xml:space="preserve">и </w:t>
      </w:r>
      <w:r w:rsidRPr="00E831A4">
        <w:rPr>
          <w:rFonts w:ascii="Times New Roman" w:hAnsi="Times New Roman" w:cs="Times New Roman"/>
          <w:sz w:val="24"/>
          <w:szCs w:val="24"/>
        </w:rPr>
        <w:t>составляет  </w:t>
      </w:r>
      <w:r>
        <w:rPr>
          <w:rFonts w:ascii="Times New Roman" w:hAnsi="Times New Roman" w:cs="Times New Roman"/>
          <w:b/>
          <w:sz w:val="24"/>
          <w:szCs w:val="24"/>
        </w:rPr>
        <w:t>_______</w:t>
      </w:r>
      <w:r w:rsidRPr="00457BAA">
        <w:rPr>
          <w:rFonts w:ascii="Times New Roman" w:hAnsi="Times New Roman" w:cs="Times New Roman"/>
          <w:b/>
          <w:sz w:val="24"/>
          <w:szCs w:val="24"/>
        </w:rPr>
        <w:t xml:space="preserve">  (</w:t>
      </w:r>
      <w:r>
        <w:rPr>
          <w:rFonts w:ascii="Times New Roman" w:hAnsi="Times New Roman" w:cs="Times New Roman"/>
          <w:b/>
          <w:sz w:val="24"/>
          <w:szCs w:val="24"/>
        </w:rPr>
        <w:t xml:space="preserve">________ </w:t>
      </w:r>
      <w:r w:rsidRPr="00457BAA">
        <w:rPr>
          <w:rFonts w:ascii="Times New Roman" w:hAnsi="Times New Roman" w:cs="Times New Roman"/>
          <w:b/>
          <w:sz w:val="24"/>
          <w:szCs w:val="24"/>
        </w:rPr>
        <w:t xml:space="preserve"> рубл</w:t>
      </w:r>
      <w:r>
        <w:rPr>
          <w:rFonts w:ascii="Times New Roman" w:hAnsi="Times New Roman" w:cs="Times New Roman"/>
          <w:b/>
          <w:sz w:val="24"/>
          <w:szCs w:val="24"/>
        </w:rPr>
        <w:t>ей</w:t>
      </w:r>
      <w:r w:rsidRPr="00457BAA">
        <w:rPr>
          <w:rFonts w:ascii="Times New Roman" w:hAnsi="Times New Roman" w:cs="Times New Roman"/>
          <w:b/>
          <w:sz w:val="24"/>
          <w:szCs w:val="24"/>
        </w:rPr>
        <w:t xml:space="preserve">, </w:t>
      </w:r>
      <w:r>
        <w:rPr>
          <w:rFonts w:ascii="Times New Roman" w:hAnsi="Times New Roman" w:cs="Times New Roman"/>
          <w:b/>
          <w:sz w:val="24"/>
          <w:szCs w:val="24"/>
        </w:rPr>
        <w:t>00</w:t>
      </w:r>
      <w:r w:rsidRPr="00457BAA">
        <w:rPr>
          <w:rFonts w:ascii="Times New Roman" w:hAnsi="Times New Roman" w:cs="Times New Roman"/>
          <w:b/>
          <w:sz w:val="24"/>
          <w:szCs w:val="24"/>
        </w:rPr>
        <w:t xml:space="preserve"> копе</w:t>
      </w:r>
      <w:r>
        <w:rPr>
          <w:rFonts w:ascii="Times New Roman" w:hAnsi="Times New Roman" w:cs="Times New Roman"/>
          <w:b/>
          <w:sz w:val="24"/>
          <w:szCs w:val="24"/>
        </w:rPr>
        <w:t>ек</w:t>
      </w:r>
      <w:r w:rsidRPr="00457BAA">
        <w:rPr>
          <w:rFonts w:ascii="Times New Roman" w:hAnsi="Times New Roman" w:cs="Times New Roman"/>
          <w:b/>
          <w:sz w:val="24"/>
          <w:szCs w:val="24"/>
        </w:rPr>
        <w:t>)</w:t>
      </w:r>
      <w:r w:rsidRPr="00E831A4">
        <w:rPr>
          <w:rFonts w:ascii="Times New Roman" w:hAnsi="Times New Roman" w:cs="Times New Roman"/>
          <w:sz w:val="24"/>
          <w:szCs w:val="24"/>
        </w:rPr>
        <w:t>, с учетом НДС.</w:t>
      </w:r>
    </w:p>
    <w:p w:rsidR="00CD65B7" w:rsidRPr="00E831A4" w:rsidRDefault="00CD65B7" w:rsidP="00CD65B7">
      <w:pPr>
        <w:pStyle w:val="ConsPlusNormal"/>
        <w:spacing w:line="276" w:lineRule="auto"/>
        <w:ind w:firstLine="540"/>
        <w:jc w:val="both"/>
        <w:rPr>
          <w:sz w:val="24"/>
          <w:szCs w:val="24"/>
        </w:rPr>
      </w:pPr>
      <w:r>
        <w:rPr>
          <w:sz w:val="24"/>
          <w:szCs w:val="24"/>
        </w:rPr>
        <w:tab/>
        <w:t>3.3</w:t>
      </w:r>
      <w:r w:rsidRPr="00E831A4">
        <w:rPr>
          <w:sz w:val="24"/>
          <w:szCs w:val="24"/>
        </w:rPr>
        <w:t xml:space="preserve">. Задаток в размере 20 % начальной цены Имущества, что составляет </w:t>
      </w:r>
      <w:r w:rsidRPr="00E831A4">
        <w:rPr>
          <w:sz w:val="24"/>
          <w:szCs w:val="24"/>
        </w:rPr>
        <w:br/>
      </w:r>
      <w:r>
        <w:rPr>
          <w:b/>
          <w:sz w:val="24"/>
          <w:szCs w:val="24"/>
        </w:rPr>
        <w:t>17 020, 00</w:t>
      </w:r>
      <w:r w:rsidRPr="00E831A4">
        <w:rPr>
          <w:b/>
          <w:sz w:val="24"/>
          <w:szCs w:val="24"/>
        </w:rPr>
        <w:t xml:space="preserve"> (</w:t>
      </w:r>
      <w:r>
        <w:rPr>
          <w:b/>
          <w:sz w:val="24"/>
          <w:szCs w:val="24"/>
        </w:rPr>
        <w:t xml:space="preserve">семнадцать </w:t>
      </w:r>
      <w:r w:rsidRPr="00E831A4">
        <w:rPr>
          <w:b/>
          <w:sz w:val="24"/>
          <w:szCs w:val="24"/>
        </w:rPr>
        <w:t xml:space="preserve">тысяч </w:t>
      </w:r>
      <w:r>
        <w:rPr>
          <w:b/>
          <w:sz w:val="24"/>
          <w:szCs w:val="24"/>
        </w:rPr>
        <w:t>двадцать рублей</w:t>
      </w:r>
      <w:r w:rsidRPr="00E831A4">
        <w:rPr>
          <w:b/>
          <w:sz w:val="24"/>
          <w:szCs w:val="24"/>
        </w:rPr>
        <w:t xml:space="preserve"> </w:t>
      </w:r>
      <w:r>
        <w:rPr>
          <w:b/>
          <w:sz w:val="24"/>
          <w:szCs w:val="24"/>
        </w:rPr>
        <w:t>0</w:t>
      </w:r>
      <w:r w:rsidRPr="00E831A4">
        <w:rPr>
          <w:b/>
          <w:sz w:val="24"/>
          <w:szCs w:val="24"/>
        </w:rPr>
        <w:t>0 копеек</w:t>
      </w:r>
      <w:r>
        <w:rPr>
          <w:b/>
          <w:sz w:val="24"/>
          <w:szCs w:val="24"/>
        </w:rPr>
        <w:t>)</w:t>
      </w:r>
      <w:r w:rsidRPr="00E831A4">
        <w:rPr>
          <w:sz w:val="24"/>
          <w:szCs w:val="24"/>
        </w:rPr>
        <w:t>, внесенный Покупателем в соответствии с Информационным сообщением о проведении продажи имущества, находящегося в муниципальной собственности Юстинского районного муниципального образования Республики Калмыкия, на аукционе в электронной форме, засчитывается в счет оплаты приобретаемого Имущества.</w:t>
      </w:r>
    </w:p>
    <w:p w:rsidR="00CD65B7" w:rsidRPr="00E831A4" w:rsidRDefault="00CD65B7" w:rsidP="00CD65B7">
      <w:pPr>
        <w:autoSpaceDE w:val="0"/>
        <w:autoSpaceDN w:val="0"/>
        <w:adjustRightInd w:val="0"/>
        <w:spacing w:after="0"/>
        <w:ind w:firstLine="567"/>
        <w:jc w:val="both"/>
        <w:rPr>
          <w:rFonts w:ascii="Times New Roman" w:hAnsi="Times New Roman" w:cs="Times New Roman"/>
          <w:sz w:val="24"/>
          <w:szCs w:val="24"/>
        </w:rPr>
      </w:pPr>
      <w:r>
        <w:rPr>
          <w:rFonts w:ascii="Times New Roman" w:hAnsi="Times New Roman" w:cs="Times New Roman"/>
          <w:sz w:val="24"/>
          <w:szCs w:val="24"/>
        </w:rPr>
        <w:t>3.4</w:t>
      </w:r>
      <w:r w:rsidRPr="00E831A4">
        <w:rPr>
          <w:rFonts w:ascii="Times New Roman" w:hAnsi="Times New Roman" w:cs="Times New Roman"/>
          <w:sz w:val="24"/>
          <w:szCs w:val="24"/>
        </w:rPr>
        <w:t xml:space="preserve">. С учетом п. 3.2 настоящего Договора Покупатель обязан произвести единовременно, </w:t>
      </w:r>
      <w:r>
        <w:rPr>
          <w:rFonts w:ascii="Times New Roman" w:hAnsi="Times New Roman" w:cs="Times New Roman"/>
          <w:sz w:val="24"/>
          <w:szCs w:val="24"/>
        </w:rPr>
        <w:t xml:space="preserve">за вычетом суммы задатка, которая была внесена Покупателем на счет Продавца по следующим реквизитам:  ИНН 0811902627, КПП 081101001, Получатель: УФК по Республике Калмыкия (Администрация Юстинского районного муниципального образования Республики Калмыкия), л/с 05053012540, в Отделение – НБ Республика Калмыкия г. Элиста, БИК 048580001, р/с 40302810785803000126, ОКТМО 85646460,  </w:t>
      </w:r>
      <w:r w:rsidRPr="00E831A4">
        <w:rPr>
          <w:rFonts w:ascii="Times New Roman" w:hAnsi="Times New Roman" w:cs="Times New Roman"/>
          <w:sz w:val="24"/>
          <w:szCs w:val="24"/>
        </w:rPr>
        <w:t xml:space="preserve">одной суммой одним платежным документом с обязательным заполнением всех реквизитов, перечисленных в настоящем пункте настоящего Договора, в безналичном порядке не позднее 30 (тридцати) дней со дня заключения настоящего Договора, в бюджет Юстинского районного муниципального образования Республики Калмыкия оплату цены Имущества в размере </w:t>
      </w:r>
      <w:r>
        <w:rPr>
          <w:rFonts w:ascii="Times New Roman" w:hAnsi="Times New Roman" w:cs="Times New Roman"/>
          <w:b/>
          <w:sz w:val="24"/>
          <w:szCs w:val="24"/>
        </w:rPr>
        <w:t>_________</w:t>
      </w:r>
      <w:r w:rsidRPr="009003FB">
        <w:rPr>
          <w:rFonts w:ascii="Times New Roman" w:hAnsi="Times New Roman" w:cs="Times New Roman"/>
          <w:b/>
          <w:sz w:val="24"/>
          <w:szCs w:val="24"/>
        </w:rPr>
        <w:t xml:space="preserve"> руб</w:t>
      </w:r>
      <w:r w:rsidRPr="00721E72">
        <w:rPr>
          <w:rFonts w:ascii="Times New Roman" w:hAnsi="Times New Roman" w:cs="Times New Roman"/>
          <w:b/>
          <w:sz w:val="24"/>
          <w:szCs w:val="24"/>
        </w:rPr>
        <w:t>. (</w:t>
      </w:r>
      <w:r>
        <w:rPr>
          <w:rFonts w:ascii="Times New Roman" w:hAnsi="Times New Roman" w:cs="Times New Roman"/>
          <w:b/>
          <w:sz w:val="24"/>
          <w:szCs w:val="24"/>
        </w:rPr>
        <w:t>____________</w:t>
      </w:r>
      <w:r w:rsidRPr="00721E72">
        <w:rPr>
          <w:rFonts w:ascii="Times New Roman" w:hAnsi="Times New Roman" w:cs="Times New Roman"/>
          <w:b/>
          <w:sz w:val="24"/>
          <w:szCs w:val="24"/>
        </w:rPr>
        <w:t xml:space="preserve"> рубл</w:t>
      </w:r>
      <w:r>
        <w:rPr>
          <w:rFonts w:ascii="Times New Roman" w:hAnsi="Times New Roman" w:cs="Times New Roman"/>
          <w:b/>
          <w:sz w:val="24"/>
          <w:szCs w:val="24"/>
        </w:rPr>
        <w:t>ей, 00 копеек</w:t>
      </w:r>
      <w:r w:rsidRPr="00721E72">
        <w:rPr>
          <w:rFonts w:ascii="Times New Roman" w:hAnsi="Times New Roman" w:cs="Times New Roman"/>
          <w:b/>
          <w:sz w:val="24"/>
          <w:szCs w:val="24"/>
        </w:rPr>
        <w:t>),</w:t>
      </w:r>
      <w:r w:rsidRPr="00E831A4">
        <w:rPr>
          <w:rFonts w:ascii="Times New Roman" w:hAnsi="Times New Roman" w:cs="Times New Roman"/>
          <w:sz w:val="24"/>
          <w:szCs w:val="24"/>
        </w:rPr>
        <w:t xml:space="preserve"> по следующим реквизитам:</w:t>
      </w:r>
      <w:r>
        <w:rPr>
          <w:rFonts w:ascii="Times New Roman" w:hAnsi="Times New Roman" w:cs="Times New Roman"/>
          <w:sz w:val="24"/>
          <w:szCs w:val="24"/>
        </w:rPr>
        <w:t xml:space="preserve"> </w:t>
      </w:r>
      <w:r w:rsidRPr="00E831A4">
        <w:rPr>
          <w:rFonts w:ascii="Times New Roman" w:hAnsi="Times New Roman" w:cs="Times New Roman"/>
          <w:sz w:val="24"/>
          <w:szCs w:val="24"/>
        </w:rPr>
        <w:t>ИНН 0811902627, КПП 081101001; Получатель:  УФК по Республике Калмыкия (Администрация Юстинского районного муниципального образования Республики Калмыкия л/с 04053012540)</w:t>
      </w:r>
      <w:r>
        <w:rPr>
          <w:rFonts w:ascii="Times New Roman" w:hAnsi="Times New Roman" w:cs="Times New Roman"/>
          <w:sz w:val="24"/>
          <w:szCs w:val="24"/>
        </w:rPr>
        <w:t>, б</w:t>
      </w:r>
      <w:r w:rsidRPr="00E831A4">
        <w:rPr>
          <w:rFonts w:ascii="Times New Roman" w:hAnsi="Times New Roman" w:cs="Times New Roman"/>
          <w:spacing w:val="-1"/>
          <w:sz w:val="24"/>
          <w:szCs w:val="24"/>
        </w:rPr>
        <w:t xml:space="preserve">анк получателя - Отделение - НБ Республики Калмыкия, </w:t>
      </w:r>
      <w:r w:rsidRPr="00E831A4">
        <w:rPr>
          <w:rFonts w:ascii="Times New Roman" w:hAnsi="Times New Roman" w:cs="Times New Roman"/>
          <w:sz w:val="24"/>
          <w:szCs w:val="24"/>
        </w:rPr>
        <w:t>г. Элиста,</w:t>
      </w:r>
      <w:r>
        <w:rPr>
          <w:rFonts w:ascii="Times New Roman" w:hAnsi="Times New Roman" w:cs="Times New Roman"/>
          <w:sz w:val="24"/>
          <w:szCs w:val="24"/>
        </w:rPr>
        <w:t xml:space="preserve"> Б</w:t>
      </w:r>
      <w:r w:rsidRPr="00E831A4">
        <w:rPr>
          <w:rFonts w:ascii="Times New Roman" w:hAnsi="Times New Roman" w:cs="Times New Roman"/>
          <w:sz w:val="24"/>
          <w:szCs w:val="24"/>
        </w:rPr>
        <w:t xml:space="preserve">ИК 048580001, </w:t>
      </w:r>
      <w:r w:rsidRPr="00E831A4">
        <w:rPr>
          <w:rFonts w:ascii="Times New Roman" w:hAnsi="Times New Roman" w:cs="Times New Roman"/>
          <w:spacing w:val="-1"/>
          <w:sz w:val="24"/>
          <w:szCs w:val="24"/>
        </w:rPr>
        <w:t>р/с 40101810303490010005,</w:t>
      </w:r>
      <w:r w:rsidRPr="00E831A4">
        <w:rPr>
          <w:rFonts w:ascii="Times New Roman" w:hAnsi="Times New Roman" w:cs="Times New Roman"/>
          <w:b/>
          <w:spacing w:val="-1"/>
          <w:sz w:val="24"/>
          <w:szCs w:val="24"/>
        </w:rPr>
        <w:t xml:space="preserve"> </w:t>
      </w:r>
      <w:r w:rsidRPr="00E831A4">
        <w:rPr>
          <w:rFonts w:ascii="Times New Roman" w:hAnsi="Times New Roman" w:cs="Times New Roman"/>
          <w:sz w:val="24"/>
          <w:szCs w:val="24"/>
        </w:rPr>
        <w:t>КБК 92911402053050000410, ОКТМО 85646460</w:t>
      </w:r>
      <w:r>
        <w:rPr>
          <w:rFonts w:ascii="Times New Roman" w:hAnsi="Times New Roman" w:cs="Times New Roman"/>
          <w:sz w:val="24"/>
          <w:szCs w:val="24"/>
        </w:rPr>
        <w:t>.</w:t>
      </w:r>
      <w:r w:rsidRPr="00E831A4">
        <w:rPr>
          <w:rFonts w:ascii="Times New Roman" w:hAnsi="Times New Roman" w:cs="Times New Roman"/>
          <w:sz w:val="24"/>
          <w:szCs w:val="24"/>
        </w:rPr>
        <w:t>В платежном поручении, оформляющем оплату, должны быть указаны сведения о наименовании Покупателя, Имуществе, дате проведения Аукциона и</w:t>
      </w:r>
      <w:r>
        <w:rPr>
          <w:rFonts w:ascii="Times New Roman" w:hAnsi="Times New Roman" w:cs="Times New Roman"/>
          <w:sz w:val="24"/>
          <w:szCs w:val="24"/>
        </w:rPr>
        <w:t xml:space="preserve"> заключения настоящего Договора</w:t>
      </w:r>
      <w:r w:rsidRPr="00E831A4">
        <w:rPr>
          <w:rFonts w:ascii="Times New Roman" w:hAnsi="Times New Roman" w:cs="Times New Roman"/>
          <w:sz w:val="24"/>
          <w:szCs w:val="24"/>
        </w:rPr>
        <w:t>.</w:t>
      </w:r>
    </w:p>
    <w:p w:rsidR="00CD65B7" w:rsidRPr="00E831A4" w:rsidRDefault="00CD65B7" w:rsidP="00CD65B7">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3.5. </w:t>
      </w:r>
      <w:r w:rsidRPr="00E831A4">
        <w:rPr>
          <w:rFonts w:ascii="Times New Roman" w:hAnsi="Times New Roman" w:cs="Times New Roman"/>
          <w:sz w:val="24"/>
          <w:szCs w:val="24"/>
        </w:rPr>
        <w:t xml:space="preserve">Моментом </w:t>
      </w:r>
      <w:r>
        <w:rPr>
          <w:rFonts w:ascii="Times New Roman" w:hAnsi="Times New Roman" w:cs="Times New Roman"/>
          <w:sz w:val="24"/>
          <w:szCs w:val="24"/>
        </w:rPr>
        <w:t xml:space="preserve">надлежащего </w:t>
      </w:r>
      <w:r w:rsidRPr="00E831A4">
        <w:rPr>
          <w:rFonts w:ascii="Times New Roman" w:hAnsi="Times New Roman" w:cs="Times New Roman"/>
          <w:sz w:val="24"/>
          <w:szCs w:val="24"/>
        </w:rPr>
        <w:t>исполнения обязательства Покупателя по оплате Имущества считается день зачисления денежных средств</w:t>
      </w:r>
      <w:r>
        <w:rPr>
          <w:rFonts w:ascii="Times New Roman" w:hAnsi="Times New Roman" w:cs="Times New Roman"/>
          <w:sz w:val="24"/>
          <w:szCs w:val="24"/>
        </w:rPr>
        <w:t xml:space="preserve"> на счет Продавца</w:t>
      </w:r>
      <w:r w:rsidRPr="00E831A4">
        <w:rPr>
          <w:rFonts w:ascii="Times New Roman" w:hAnsi="Times New Roman" w:cs="Times New Roman"/>
          <w:sz w:val="24"/>
          <w:szCs w:val="24"/>
        </w:rPr>
        <w:t>,</w:t>
      </w:r>
      <w:r>
        <w:rPr>
          <w:rFonts w:ascii="Times New Roman" w:hAnsi="Times New Roman" w:cs="Times New Roman"/>
          <w:sz w:val="24"/>
          <w:szCs w:val="24"/>
        </w:rPr>
        <w:t xml:space="preserve"> в сумме и  в срок  указанный</w:t>
      </w:r>
      <w:r w:rsidRPr="00E831A4">
        <w:rPr>
          <w:rFonts w:ascii="Times New Roman" w:hAnsi="Times New Roman" w:cs="Times New Roman"/>
          <w:sz w:val="24"/>
          <w:szCs w:val="24"/>
        </w:rPr>
        <w:t xml:space="preserve"> в настоящем пункте Договора.</w:t>
      </w:r>
    </w:p>
    <w:p w:rsidR="00CD65B7" w:rsidRPr="00E831A4" w:rsidRDefault="00CD65B7" w:rsidP="00CD65B7">
      <w:pPr>
        <w:autoSpaceDE w:val="0"/>
        <w:autoSpaceDN w:val="0"/>
        <w:adjustRightInd w:val="0"/>
        <w:spacing w:after="0"/>
        <w:ind w:firstLine="567"/>
        <w:jc w:val="both"/>
        <w:rPr>
          <w:rFonts w:ascii="Times New Roman" w:hAnsi="Times New Roman" w:cs="Times New Roman"/>
          <w:sz w:val="24"/>
          <w:szCs w:val="24"/>
        </w:rPr>
      </w:pPr>
      <w:r>
        <w:rPr>
          <w:rFonts w:ascii="Times New Roman" w:hAnsi="Times New Roman" w:cs="Times New Roman"/>
          <w:sz w:val="24"/>
          <w:szCs w:val="24"/>
        </w:rPr>
        <w:tab/>
        <w:t>3.6</w:t>
      </w:r>
      <w:r w:rsidRPr="00E831A4">
        <w:rPr>
          <w:rFonts w:ascii="Times New Roman" w:hAnsi="Times New Roman" w:cs="Times New Roman"/>
          <w:sz w:val="24"/>
          <w:szCs w:val="24"/>
        </w:rPr>
        <w:t>. В установленном зако</w:t>
      </w:r>
      <w:r>
        <w:rPr>
          <w:rFonts w:ascii="Times New Roman" w:hAnsi="Times New Roman" w:cs="Times New Roman"/>
          <w:sz w:val="24"/>
          <w:szCs w:val="24"/>
        </w:rPr>
        <w:t xml:space="preserve">нодательством случае сумма НДС </w:t>
      </w:r>
      <w:r w:rsidRPr="00E831A4">
        <w:rPr>
          <w:rFonts w:ascii="Times New Roman" w:hAnsi="Times New Roman" w:cs="Times New Roman"/>
          <w:sz w:val="24"/>
          <w:szCs w:val="24"/>
        </w:rPr>
        <w:t>перечисляется Покупателем самостоятельно в соответствии с п. 3 ст. 161 Налогового кодекса Российской Федерации.</w:t>
      </w:r>
    </w:p>
    <w:p w:rsidR="00CD65B7" w:rsidRDefault="00CD65B7" w:rsidP="00CD65B7">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3.</w:t>
      </w:r>
      <w:r>
        <w:rPr>
          <w:rFonts w:ascii="Times New Roman" w:hAnsi="Times New Roman" w:cs="Times New Roman"/>
          <w:sz w:val="24"/>
          <w:szCs w:val="24"/>
        </w:rPr>
        <w:t>7</w:t>
      </w:r>
      <w:r w:rsidRPr="00E831A4">
        <w:rPr>
          <w:rFonts w:ascii="Times New Roman" w:hAnsi="Times New Roman" w:cs="Times New Roman"/>
          <w:sz w:val="24"/>
          <w:szCs w:val="24"/>
        </w:rPr>
        <w:t>. Надлежащим выполнением обязательства Покупателя по оплате Имущества является выполнение п. 3.3 настоящего Договора.</w:t>
      </w:r>
    </w:p>
    <w:p w:rsidR="00CD65B7" w:rsidRPr="00E831A4" w:rsidRDefault="00CD65B7" w:rsidP="00CD65B7">
      <w:pPr>
        <w:widowControl w:val="0"/>
        <w:autoSpaceDE w:val="0"/>
        <w:autoSpaceDN w:val="0"/>
        <w:adjustRightInd w:val="0"/>
        <w:spacing w:after="0"/>
        <w:jc w:val="center"/>
        <w:rPr>
          <w:rFonts w:ascii="Times New Roman" w:hAnsi="Times New Roman" w:cs="Times New Roman"/>
          <w:sz w:val="24"/>
          <w:szCs w:val="24"/>
        </w:rPr>
      </w:pPr>
      <w:r w:rsidRPr="00E831A4">
        <w:rPr>
          <w:rFonts w:ascii="Times New Roman" w:hAnsi="Times New Roman" w:cs="Times New Roman"/>
          <w:b/>
          <w:sz w:val="24"/>
          <w:szCs w:val="24"/>
        </w:rPr>
        <w:t>4. Передача Имущества</w:t>
      </w:r>
    </w:p>
    <w:p w:rsidR="00CD65B7" w:rsidRDefault="00CD65B7" w:rsidP="00CD65B7">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4.1. </w:t>
      </w:r>
      <w:r>
        <w:rPr>
          <w:rFonts w:ascii="Times New Roman" w:hAnsi="Times New Roman" w:cs="Times New Roman"/>
          <w:sz w:val="24"/>
          <w:szCs w:val="24"/>
        </w:rPr>
        <w:t>Обязанность Покупателя принять Имущество, а Продавца передать Имущество, считается исполненной после подписания Сторонами Акта приема-передачи Имущества.</w:t>
      </w:r>
    </w:p>
    <w:p w:rsidR="00CD65B7" w:rsidRPr="00E831A4" w:rsidRDefault="00CD65B7" w:rsidP="00CD65B7">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4.2. </w:t>
      </w:r>
      <w:r w:rsidRPr="00E831A4">
        <w:rPr>
          <w:rFonts w:ascii="Times New Roman" w:hAnsi="Times New Roman" w:cs="Times New Roman"/>
          <w:sz w:val="24"/>
          <w:szCs w:val="24"/>
        </w:rPr>
        <w:t xml:space="preserve">Передача Имущества осуществляется по акту приема-передачи, подписываемому Сторонами не позднее чем через 30 (тридцать) дней после дня полной оплаты </w:t>
      </w:r>
      <w:r>
        <w:rPr>
          <w:rFonts w:ascii="Times New Roman" w:hAnsi="Times New Roman" w:cs="Times New Roman"/>
          <w:sz w:val="24"/>
          <w:szCs w:val="24"/>
        </w:rPr>
        <w:t>стоимости И</w:t>
      </w:r>
      <w:r w:rsidRPr="00E831A4">
        <w:rPr>
          <w:rFonts w:ascii="Times New Roman" w:hAnsi="Times New Roman" w:cs="Times New Roman"/>
          <w:sz w:val="24"/>
          <w:szCs w:val="24"/>
        </w:rPr>
        <w:t>мущества</w:t>
      </w:r>
      <w:r>
        <w:rPr>
          <w:rFonts w:ascii="Times New Roman" w:hAnsi="Times New Roman" w:cs="Times New Roman"/>
          <w:sz w:val="24"/>
          <w:szCs w:val="24"/>
        </w:rPr>
        <w:t xml:space="preserve"> Покупателем</w:t>
      </w:r>
      <w:r w:rsidRPr="00E831A4">
        <w:rPr>
          <w:rFonts w:ascii="Times New Roman" w:hAnsi="Times New Roman" w:cs="Times New Roman"/>
          <w:sz w:val="24"/>
          <w:szCs w:val="24"/>
        </w:rPr>
        <w:t>.</w:t>
      </w:r>
    </w:p>
    <w:p w:rsidR="00CD65B7" w:rsidRDefault="00CD65B7" w:rsidP="00CD65B7">
      <w:pPr>
        <w:pStyle w:val="ConsPlusNormal"/>
        <w:spacing w:line="276" w:lineRule="auto"/>
        <w:ind w:firstLine="540"/>
        <w:jc w:val="both"/>
        <w:rPr>
          <w:sz w:val="24"/>
          <w:szCs w:val="24"/>
        </w:rPr>
      </w:pPr>
      <w:r>
        <w:rPr>
          <w:sz w:val="24"/>
          <w:szCs w:val="24"/>
        </w:rPr>
        <w:tab/>
        <w:t>4.3. Ответственность за сохранность, р</w:t>
      </w:r>
      <w:r w:rsidRPr="00E831A4">
        <w:rPr>
          <w:sz w:val="24"/>
          <w:szCs w:val="24"/>
        </w:rPr>
        <w:t xml:space="preserve">иск случайной гибели, случайного повреждения и бремя содержания Имущества переходит от Продавца к Покупателю с момента подписания Сторонами </w:t>
      </w:r>
      <w:r>
        <w:rPr>
          <w:sz w:val="24"/>
          <w:szCs w:val="24"/>
        </w:rPr>
        <w:t>документов на получение имущества</w:t>
      </w:r>
      <w:r w:rsidRPr="00E831A4">
        <w:rPr>
          <w:sz w:val="24"/>
          <w:szCs w:val="24"/>
        </w:rPr>
        <w:t>.</w:t>
      </w:r>
    </w:p>
    <w:p w:rsidR="00CD65B7" w:rsidRDefault="00CD65B7" w:rsidP="00CD65B7">
      <w:pPr>
        <w:pStyle w:val="ConsPlusNormal"/>
        <w:spacing w:line="276" w:lineRule="auto"/>
        <w:ind w:firstLine="540"/>
        <w:jc w:val="both"/>
        <w:rPr>
          <w:sz w:val="24"/>
          <w:szCs w:val="24"/>
        </w:rPr>
      </w:pPr>
      <w:r>
        <w:rPr>
          <w:sz w:val="24"/>
          <w:szCs w:val="24"/>
        </w:rPr>
        <w:t xml:space="preserve">  4.4. Покупатель самостоятельно осуществляет вывоз Имущества их места хранения.</w:t>
      </w:r>
    </w:p>
    <w:p w:rsidR="00CD65B7" w:rsidRPr="00E831A4" w:rsidRDefault="00CD65B7" w:rsidP="00CD65B7">
      <w:pPr>
        <w:widowControl w:val="0"/>
        <w:autoSpaceDE w:val="0"/>
        <w:autoSpaceDN w:val="0"/>
        <w:adjustRightInd w:val="0"/>
        <w:spacing w:after="0"/>
        <w:jc w:val="center"/>
        <w:rPr>
          <w:rFonts w:ascii="Times New Roman" w:hAnsi="Times New Roman" w:cs="Times New Roman"/>
          <w:b/>
          <w:sz w:val="24"/>
          <w:szCs w:val="24"/>
        </w:rPr>
      </w:pPr>
      <w:r w:rsidRPr="00E831A4">
        <w:rPr>
          <w:rFonts w:ascii="Times New Roman" w:hAnsi="Times New Roman" w:cs="Times New Roman"/>
          <w:b/>
          <w:sz w:val="24"/>
          <w:szCs w:val="24"/>
        </w:rPr>
        <w:t>5. Переход права на Имущество</w:t>
      </w:r>
    </w:p>
    <w:p w:rsidR="00CD65B7" w:rsidRDefault="00CD65B7" w:rsidP="00CD65B7">
      <w:pPr>
        <w:widowControl w:val="0"/>
        <w:autoSpaceDE w:val="0"/>
        <w:autoSpaceDN w:val="0"/>
        <w:adjustRightInd w:val="0"/>
        <w:spacing w:after="0"/>
        <w:jc w:val="both"/>
        <w:rPr>
          <w:rFonts w:ascii="Times New Roman" w:hAnsi="Times New Roman" w:cs="Times New Roman"/>
          <w:sz w:val="24"/>
          <w:szCs w:val="24"/>
        </w:rPr>
      </w:pPr>
      <w:r w:rsidRPr="00E831A4">
        <w:rPr>
          <w:rFonts w:ascii="Times New Roman" w:hAnsi="Times New Roman" w:cs="Times New Roman"/>
          <w:b/>
          <w:sz w:val="24"/>
          <w:szCs w:val="24"/>
        </w:rPr>
        <w:tab/>
      </w:r>
      <w:r w:rsidRPr="00E831A4">
        <w:rPr>
          <w:rFonts w:ascii="Times New Roman" w:hAnsi="Times New Roman" w:cs="Times New Roman"/>
          <w:sz w:val="24"/>
          <w:szCs w:val="24"/>
        </w:rPr>
        <w:t>5.1. Переход права собственности на Имущество от Продавца к Покупателю оформляется в соответствии с требованиями действующего законодательства Российской Федерации после полной оплаты Имущества в порядке, предусмотренном настоящим Договором.</w:t>
      </w:r>
      <w:r>
        <w:rPr>
          <w:rFonts w:ascii="Times New Roman" w:hAnsi="Times New Roman" w:cs="Times New Roman"/>
          <w:sz w:val="24"/>
          <w:szCs w:val="24"/>
        </w:rPr>
        <w:t xml:space="preserve"> </w:t>
      </w:r>
      <w:r w:rsidRPr="00E831A4">
        <w:rPr>
          <w:rFonts w:ascii="Times New Roman" w:hAnsi="Times New Roman" w:cs="Times New Roman"/>
          <w:sz w:val="24"/>
          <w:szCs w:val="24"/>
        </w:rPr>
        <w:t>После надлежащего исполнения Покупателем обязанности по оплате Имущества Продавец совершает все юридические и фактические действия, необходимые для передачи Имущества Покупателю.</w:t>
      </w:r>
    </w:p>
    <w:p w:rsidR="00CD65B7" w:rsidRDefault="00CD65B7" w:rsidP="00CD65B7">
      <w:pPr>
        <w:spacing w:after="0"/>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5.2. </w:t>
      </w:r>
      <w:r w:rsidRPr="00E831A4">
        <w:rPr>
          <w:rFonts w:ascii="Times New Roman" w:hAnsi="Times New Roman" w:cs="Times New Roman"/>
          <w:sz w:val="24"/>
          <w:szCs w:val="24"/>
        </w:rPr>
        <w:t xml:space="preserve">Выполнение Покупателем обязательств, указанных в пункте 3.3. настоящего Договора, подтверждается выпиской со счета о поступлении денежных средств </w:t>
      </w:r>
      <w:r>
        <w:rPr>
          <w:rFonts w:ascii="Times New Roman" w:hAnsi="Times New Roman" w:cs="Times New Roman"/>
          <w:sz w:val="24"/>
          <w:szCs w:val="24"/>
        </w:rPr>
        <w:t xml:space="preserve">в бюджет Юстинского районного муниципального образования Республики Калмыкия  </w:t>
      </w:r>
      <w:r w:rsidRPr="00E831A4">
        <w:rPr>
          <w:rFonts w:ascii="Times New Roman" w:hAnsi="Times New Roman" w:cs="Times New Roman"/>
          <w:sz w:val="24"/>
          <w:szCs w:val="24"/>
        </w:rPr>
        <w:t xml:space="preserve">в </w:t>
      </w:r>
      <w:r>
        <w:rPr>
          <w:rFonts w:ascii="Times New Roman" w:hAnsi="Times New Roman" w:cs="Times New Roman"/>
          <w:sz w:val="24"/>
          <w:szCs w:val="24"/>
        </w:rPr>
        <w:t xml:space="preserve">счет </w:t>
      </w:r>
      <w:r w:rsidRPr="00E831A4">
        <w:rPr>
          <w:rFonts w:ascii="Times New Roman" w:hAnsi="Times New Roman" w:cs="Times New Roman"/>
          <w:sz w:val="24"/>
          <w:szCs w:val="24"/>
        </w:rPr>
        <w:t>опл</w:t>
      </w:r>
      <w:r>
        <w:rPr>
          <w:rFonts w:ascii="Times New Roman" w:hAnsi="Times New Roman" w:cs="Times New Roman"/>
          <w:sz w:val="24"/>
          <w:szCs w:val="24"/>
        </w:rPr>
        <w:t xml:space="preserve">аты </w:t>
      </w:r>
      <w:r w:rsidRPr="00E831A4">
        <w:rPr>
          <w:rFonts w:ascii="Times New Roman" w:hAnsi="Times New Roman" w:cs="Times New Roman"/>
          <w:sz w:val="24"/>
          <w:szCs w:val="24"/>
        </w:rPr>
        <w:t xml:space="preserve"> Имущества.</w:t>
      </w:r>
    </w:p>
    <w:p w:rsidR="00CD65B7" w:rsidRPr="00E831A4" w:rsidRDefault="00CD65B7" w:rsidP="00CD65B7">
      <w:pPr>
        <w:widowControl w:val="0"/>
        <w:autoSpaceDE w:val="0"/>
        <w:autoSpaceDN w:val="0"/>
        <w:adjustRightInd w:val="0"/>
        <w:spacing w:after="0"/>
        <w:jc w:val="center"/>
        <w:rPr>
          <w:rFonts w:ascii="Times New Roman" w:hAnsi="Times New Roman" w:cs="Times New Roman"/>
          <w:b/>
          <w:sz w:val="24"/>
          <w:szCs w:val="24"/>
        </w:rPr>
      </w:pPr>
      <w:r w:rsidRPr="00E831A4">
        <w:rPr>
          <w:rFonts w:ascii="Times New Roman" w:hAnsi="Times New Roman" w:cs="Times New Roman"/>
          <w:b/>
          <w:sz w:val="24"/>
          <w:szCs w:val="24"/>
        </w:rPr>
        <w:t>6. Ответственность Сторон</w:t>
      </w:r>
    </w:p>
    <w:p w:rsidR="00CD65B7" w:rsidRPr="00E831A4" w:rsidRDefault="00CD65B7" w:rsidP="00CD65B7">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6.1. За невыполнение или ненадлежащее выполнение своих обязательств по настоящему Договору Стороны несут имущественную ответственность в соответствии с  законодательством Российской Федерации и настоящим Договором.</w:t>
      </w:r>
    </w:p>
    <w:p w:rsidR="00CD65B7" w:rsidRPr="00E831A4" w:rsidRDefault="00CD65B7" w:rsidP="00CD65B7">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6.2. За нарушение сроков внесения денежных средств в счет оплаты Имущества в порядке, предусмотренном п. 3.3. настоящего Договора, Покупатель уплачивает Продавцу пеню в размере 0,2 % от невнесенной суммы за каждый календарный день просрочки по следующим реквизитам:</w:t>
      </w:r>
    </w:p>
    <w:p w:rsidR="00CD65B7" w:rsidRPr="00E831A4" w:rsidRDefault="00CD65B7" w:rsidP="00CD65B7">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ИНН 0811902627, КПП 081101001, Получатель: УФК по Республике Калмыкия (Администрация Юстинского районного муниципального образования Республики Калмыкия), лицевой счет 04053012540, Банк получателя: Отделение – НБ Республики Калмыкия г. Элиста БИК 048580001, р/сч  № 40101810303490010005 КБК 92911402053050000410, ОКТМО 85646460.</w:t>
      </w:r>
    </w:p>
    <w:p w:rsidR="00CD65B7" w:rsidRPr="00E831A4" w:rsidRDefault="00CD65B7" w:rsidP="00CD65B7">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Просрочка внесения денежных средств в счет оплаты Имущества в сумме и сроки, указанные в статье 3 настоящего Договора, не может составлять более пяти рабочих дней (далее – «допустимая просрочка»). Просрочка свыше пяти рабочих дней считается отказом Покупателя от исполнения обязательств по оплате Имущества, установленных статьей 3 настоящего Договора.</w:t>
      </w:r>
    </w:p>
    <w:p w:rsidR="00CD65B7" w:rsidRDefault="00CD65B7" w:rsidP="00CD65B7">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6.3. В случае, если Покупатель не оплатит стоимость  Имущества по Договору согласно в указанный срок, п 2.3. настоящего Договора, Продавец вправе отказаться от исполнения Договора в одностороннем порядке путем направления Покупателю письменного требования (уведомления) об одностороннем отказе от исполнения договора (далее – Уведомление). </w:t>
      </w:r>
      <w:r w:rsidRPr="00E831A4">
        <w:rPr>
          <w:rFonts w:ascii="Times New Roman" w:hAnsi="Times New Roman" w:cs="Times New Roman"/>
          <w:sz w:val="24"/>
          <w:szCs w:val="24"/>
        </w:rPr>
        <w:t xml:space="preserve">При этом внесенный </w:t>
      </w:r>
      <w:r w:rsidRPr="00E831A4">
        <w:rPr>
          <w:rFonts w:ascii="Times New Roman" w:hAnsi="Times New Roman" w:cs="Times New Roman"/>
          <w:sz w:val="24"/>
          <w:szCs w:val="24"/>
        </w:rPr>
        <w:lastRenderedPageBreak/>
        <w:t>Покупателем задаток не возвращается. Оформление Сторонами дополнительного соглашения о расторжении настоящего Договора не требуется,  договор считается расторгнутым с момента отказа покупателя от исполнения обязательств по оплате Имущества.</w:t>
      </w:r>
    </w:p>
    <w:p w:rsidR="00CD65B7" w:rsidRPr="00E831A4" w:rsidRDefault="00CD65B7" w:rsidP="00CD65B7">
      <w:pPr>
        <w:spacing w:after="0"/>
        <w:jc w:val="center"/>
        <w:rPr>
          <w:rFonts w:ascii="Times New Roman" w:hAnsi="Times New Roman" w:cs="Times New Roman"/>
          <w:sz w:val="24"/>
          <w:szCs w:val="24"/>
        </w:rPr>
      </w:pPr>
      <w:r w:rsidRPr="00E831A4">
        <w:rPr>
          <w:rFonts w:ascii="Times New Roman" w:hAnsi="Times New Roman" w:cs="Times New Roman"/>
          <w:b/>
          <w:sz w:val="24"/>
          <w:szCs w:val="24"/>
        </w:rPr>
        <w:t>7. Заключительные положения</w:t>
      </w:r>
    </w:p>
    <w:p w:rsidR="00CD65B7" w:rsidRPr="00E831A4" w:rsidRDefault="00CD65B7" w:rsidP="00CD65B7">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7.1. Исчисление сроков, указанных в настоящем Договоре, исчисляется периодом времени, указанном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rsidR="00CD65B7" w:rsidRPr="00E831A4" w:rsidRDefault="00CD65B7" w:rsidP="00CD65B7">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7.2. Настоящий Договор вступает в силу с момента его подписания и прекращает свое действие:</w:t>
      </w:r>
    </w:p>
    <w:p w:rsidR="00CD65B7" w:rsidRPr="00E831A4" w:rsidRDefault="00CD65B7" w:rsidP="00CD65B7">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исполнением Сторонами своих обязательств по настоящему Договору;</w:t>
      </w:r>
    </w:p>
    <w:p w:rsidR="00CD65B7" w:rsidRPr="00E831A4" w:rsidRDefault="00CD65B7" w:rsidP="00CD65B7">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в случае неисполнения Покупателем п. 3.3 настоящего Договора;</w:t>
      </w:r>
    </w:p>
    <w:p w:rsidR="00CD65B7" w:rsidRPr="00E831A4" w:rsidRDefault="00CD65B7" w:rsidP="00CD65B7">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-изменение и расторжение Договора возможно в соответствии с законодательством Российской Федерации по соглашению сторон, по решению Арбитражного суда Республики Калмыкия; </w:t>
      </w:r>
    </w:p>
    <w:p w:rsidR="00CD65B7" w:rsidRPr="00E831A4" w:rsidRDefault="00CD65B7" w:rsidP="00CD65B7">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по иным основаниям, предусмотренным действующим законодательством.</w:t>
      </w:r>
    </w:p>
    <w:p w:rsidR="00CD65B7" w:rsidRPr="00E831A4" w:rsidRDefault="00CD65B7" w:rsidP="00CD65B7">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7.3. Споры, возникающие между Сторонами в ходе исполнения настоящего Договора, решаются Сторонами путем переговоров в письменном виде, в случае неурегулирования Сторонами путем переговоров, предъявляемые претензии  рассматриваются в установленном действующим законодательством Российской Федерации порядке, в Арбитражном суде Республики Калмыкия.</w:t>
      </w:r>
    </w:p>
    <w:p w:rsidR="00CD65B7" w:rsidRPr="00E831A4" w:rsidRDefault="00CD65B7" w:rsidP="00CD65B7">
      <w:pPr>
        <w:pStyle w:val="ConsPlusNormal"/>
        <w:spacing w:line="276" w:lineRule="auto"/>
        <w:ind w:firstLine="540"/>
        <w:jc w:val="both"/>
        <w:rPr>
          <w:sz w:val="24"/>
          <w:szCs w:val="24"/>
        </w:rPr>
      </w:pPr>
      <w:r w:rsidRPr="00E831A4">
        <w:rPr>
          <w:sz w:val="24"/>
          <w:szCs w:val="24"/>
        </w:rPr>
        <w:tab/>
        <w:t>7.4. Заключением настоящего Договора Продавец подтверждает, что представил Покупателю всю информацию о состоянии Имущества, которой он располагал на момент заключения настоящего Договора.</w:t>
      </w:r>
    </w:p>
    <w:p w:rsidR="00CD65B7" w:rsidRPr="00E831A4" w:rsidRDefault="00CD65B7" w:rsidP="00CD65B7">
      <w:pPr>
        <w:pStyle w:val="ConsPlusNormal"/>
        <w:spacing w:line="276" w:lineRule="auto"/>
        <w:ind w:firstLine="540"/>
        <w:jc w:val="both"/>
        <w:rPr>
          <w:sz w:val="24"/>
          <w:szCs w:val="24"/>
        </w:rPr>
      </w:pPr>
      <w:r w:rsidRPr="00E831A4">
        <w:rPr>
          <w:sz w:val="24"/>
          <w:szCs w:val="24"/>
        </w:rPr>
        <w:tab/>
        <w:t>7.5. Заключением настоящего Договора Покупатель подтверждает, что ему известно фактическое состояние Имущества и его конструктивных элементов, что Имущество до подписания настоящего Договора Покупателем осмотрено, претензий к Продавцу по поводу состояния Имущества не имеет.</w:t>
      </w:r>
    </w:p>
    <w:p w:rsidR="00CD65B7" w:rsidRPr="00E831A4" w:rsidRDefault="00CD65B7" w:rsidP="00CD65B7">
      <w:pPr>
        <w:pStyle w:val="ConsPlusNormal"/>
        <w:spacing w:line="276" w:lineRule="auto"/>
        <w:ind w:firstLine="540"/>
        <w:jc w:val="both"/>
        <w:rPr>
          <w:sz w:val="24"/>
          <w:szCs w:val="24"/>
        </w:rPr>
      </w:pPr>
      <w:r w:rsidRPr="00E831A4">
        <w:rPr>
          <w:sz w:val="24"/>
          <w:szCs w:val="24"/>
        </w:rPr>
        <w:tab/>
        <w:t>7.6. Настоящий Договор составлен в трех подлинных экземплярах, два из которых остаются у Продавца, а один – у Покупателя.</w:t>
      </w:r>
    </w:p>
    <w:p w:rsidR="00CD65B7" w:rsidRPr="00E831A4" w:rsidRDefault="00CD65B7" w:rsidP="00CD65B7">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8. Реквизиты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29"/>
        <w:gridCol w:w="3792"/>
      </w:tblGrid>
      <w:tr w:rsidR="00CD65B7" w:rsidRPr="00E831A4" w:rsidTr="008D3428">
        <w:tc>
          <w:tcPr>
            <w:tcW w:w="6629" w:type="dxa"/>
          </w:tcPr>
          <w:p w:rsidR="00CD65B7" w:rsidRPr="00E831A4" w:rsidRDefault="00CD65B7" w:rsidP="008D3428">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ПРОДАВЕЦ:</w:t>
            </w:r>
          </w:p>
          <w:p w:rsidR="00CD65B7" w:rsidRPr="00E831A4" w:rsidRDefault="00CD65B7" w:rsidP="008D3428">
            <w:pPr>
              <w:spacing w:after="0"/>
              <w:rPr>
                <w:rFonts w:ascii="Times New Roman" w:hAnsi="Times New Roman" w:cs="Times New Roman"/>
                <w:sz w:val="24"/>
                <w:szCs w:val="24"/>
              </w:rPr>
            </w:pPr>
            <w:r w:rsidRPr="00E831A4">
              <w:rPr>
                <w:rFonts w:ascii="Times New Roman" w:hAnsi="Times New Roman" w:cs="Times New Roman"/>
                <w:sz w:val="24"/>
                <w:szCs w:val="24"/>
              </w:rPr>
              <w:t xml:space="preserve">Администрация Юстинского районного муниципального образования Республики Калмыкия  </w:t>
            </w:r>
          </w:p>
          <w:p w:rsidR="00CD65B7" w:rsidRPr="00E831A4" w:rsidRDefault="00CD65B7" w:rsidP="008D3428">
            <w:pPr>
              <w:spacing w:after="0"/>
              <w:rPr>
                <w:rFonts w:ascii="Times New Roman" w:hAnsi="Times New Roman" w:cs="Times New Roman"/>
                <w:b/>
                <w:sz w:val="24"/>
                <w:szCs w:val="24"/>
              </w:rPr>
            </w:pPr>
            <w:r w:rsidRPr="00E831A4">
              <w:rPr>
                <w:rFonts w:ascii="Times New Roman" w:hAnsi="Times New Roman" w:cs="Times New Roman"/>
                <w:sz w:val="24"/>
                <w:szCs w:val="24"/>
              </w:rPr>
              <w:t xml:space="preserve">ИНН 0811902627  КПП 081101001 </w:t>
            </w:r>
          </w:p>
        </w:tc>
        <w:tc>
          <w:tcPr>
            <w:tcW w:w="3792" w:type="dxa"/>
          </w:tcPr>
          <w:p w:rsidR="00CD65B7" w:rsidRPr="00E831A4" w:rsidRDefault="00CD65B7" w:rsidP="008D3428">
            <w:pPr>
              <w:pStyle w:val="2"/>
              <w:numPr>
                <w:ilvl w:val="0"/>
                <w:numId w:val="0"/>
              </w:numPr>
              <w:spacing w:line="276" w:lineRule="auto"/>
              <w:ind w:left="360"/>
              <w:jc w:val="left"/>
              <w:rPr>
                <w:sz w:val="24"/>
                <w:szCs w:val="24"/>
              </w:rPr>
            </w:pPr>
            <w:r w:rsidRPr="00E831A4">
              <w:rPr>
                <w:sz w:val="24"/>
                <w:szCs w:val="24"/>
              </w:rPr>
              <w:t>ПОКУПАТЕЛЬ:</w:t>
            </w:r>
          </w:p>
          <w:p w:rsidR="00CD65B7" w:rsidRPr="00E831A4" w:rsidRDefault="00CD65B7" w:rsidP="008D3428">
            <w:pPr>
              <w:spacing w:after="0"/>
              <w:rPr>
                <w:rFonts w:ascii="Times New Roman" w:hAnsi="Times New Roman" w:cs="Times New Roman"/>
                <w:b/>
                <w:sz w:val="24"/>
                <w:szCs w:val="24"/>
              </w:rPr>
            </w:pPr>
          </w:p>
        </w:tc>
      </w:tr>
      <w:tr w:rsidR="00CD65B7" w:rsidRPr="00E831A4" w:rsidTr="008D3428">
        <w:tc>
          <w:tcPr>
            <w:tcW w:w="6629" w:type="dxa"/>
          </w:tcPr>
          <w:p w:rsidR="00CD65B7" w:rsidRPr="00E831A4" w:rsidRDefault="00CD65B7" w:rsidP="008D3428">
            <w:pPr>
              <w:spacing w:after="0"/>
              <w:rPr>
                <w:rFonts w:ascii="Times New Roman" w:hAnsi="Times New Roman" w:cs="Times New Roman"/>
                <w:sz w:val="24"/>
                <w:szCs w:val="24"/>
                <w:highlight w:val="yellow"/>
              </w:rPr>
            </w:pPr>
            <w:r w:rsidRPr="00E831A4">
              <w:rPr>
                <w:rFonts w:ascii="Times New Roman" w:hAnsi="Times New Roman" w:cs="Times New Roman"/>
                <w:b/>
                <w:sz w:val="24"/>
                <w:szCs w:val="24"/>
              </w:rPr>
              <w:t>Юридический адрес</w:t>
            </w:r>
            <w:r w:rsidRPr="00E831A4">
              <w:rPr>
                <w:rFonts w:ascii="Times New Roman" w:hAnsi="Times New Roman" w:cs="Times New Roman"/>
                <w:sz w:val="24"/>
                <w:szCs w:val="24"/>
              </w:rPr>
              <w:t>: 359300, Республика Калмыкия, Юстинский район, п. Цаган Аман, ул. Советская, д. 46</w:t>
            </w:r>
          </w:p>
          <w:p w:rsidR="00CD65B7" w:rsidRPr="00E831A4" w:rsidRDefault="00CD65B7" w:rsidP="008D3428">
            <w:pPr>
              <w:spacing w:after="0"/>
              <w:rPr>
                <w:rFonts w:ascii="Times New Roman" w:eastAsia="Calibri" w:hAnsi="Times New Roman" w:cs="Times New Roman"/>
                <w:sz w:val="24"/>
                <w:szCs w:val="24"/>
                <w:lang w:eastAsia="en-US"/>
              </w:rPr>
            </w:pPr>
            <w:r w:rsidRPr="00E831A4">
              <w:rPr>
                <w:rFonts w:ascii="Times New Roman" w:hAnsi="Times New Roman" w:cs="Times New Roman"/>
                <w:b/>
                <w:sz w:val="24"/>
                <w:szCs w:val="24"/>
              </w:rPr>
              <w:t xml:space="preserve">Почтовый адрес: </w:t>
            </w:r>
            <w:r w:rsidRPr="00E831A4">
              <w:rPr>
                <w:rFonts w:ascii="Times New Roman" w:hAnsi="Times New Roman" w:cs="Times New Roman"/>
                <w:sz w:val="24"/>
                <w:szCs w:val="24"/>
              </w:rPr>
              <w:t>359300, Республика Калмыкия, Юстинский район, п. Цаган Аман, ул. Советская, д. 46</w:t>
            </w:r>
          </w:p>
        </w:tc>
        <w:tc>
          <w:tcPr>
            <w:tcW w:w="3792" w:type="dxa"/>
          </w:tcPr>
          <w:p w:rsidR="00CD65B7" w:rsidRPr="00E831A4" w:rsidRDefault="00CD65B7" w:rsidP="008D3428">
            <w:pPr>
              <w:pStyle w:val="2"/>
              <w:numPr>
                <w:ilvl w:val="0"/>
                <w:numId w:val="0"/>
              </w:numPr>
              <w:spacing w:line="276" w:lineRule="auto"/>
              <w:ind w:left="360"/>
              <w:jc w:val="both"/>
              <w:rPr>
                <w:b w:val="0"/>
                <w:sz w:val="24"/>
                <w:szCs w:val="24"/>
              </w:rPr>
            </w:pPr>
            <w:r w:rsidRPr="00E831A4">
              <w:rPr>
                <w:b w:val="0"/>
                <w:sz w:val="24"/>
                <w:szCs w:val="24"/>
              </w:rPr>
              <w:t xml:space="preserve">Адрес: </w:t>
            </w:r>
          </w:p>
          <w:p w:rsidR="00CD65B7" w:rsidRPr="00E831A4" w:rsidRDefault="00CD65B7" w:rsidP="008D3428">
            <w:pPr>
              <w:pStyle w:val="2"/>
              <w:numPr>
                <w:ilvl w:val="0"/>
                <w:numId w:val="0"/>
              </w:numPr>
              <w:spacing w:line="276" w:lineRule="auto"/>
              <w:ind w:left="1080"/>
              <w:jc w:val="both"/>
              <w:rPr>
                <w:sz w:val="24"/>
                <w:szCs w:val="24"/>
              </w:rPr>
            </w:pPr>
          </w:p>
          <w:p w:rsidR="00CD65B7" w:rsidRPr="00E831A4" w:rsidRDefault="00CD65B7" w:rsidP="008D3428">
            <w:pPr>
              <w:spacing w:after="0"/>
              <w:rPr>
                <w:rFonts w:ascii="Times New Roman" w:hAnsi="Times New Roman" w:cs="Times New Roman"/>
                <w:b/>
                <w:sz w:val="24"/>
                <w:szCs w:val="24"/>
              </w:rPr>
            </w:pPr>
          </w:p>
        </w:tc>
      </w:tr>
    </w:tbl>
    <w:p w:rsidR="00CD65B7" w:rsidRPr="00E831A4" w:rsidRDefault="00CD65B7" w:rsidP="00CD65B7">
      <w:pPr>
        <w:pStyle w:val="2"/>
        <w:numPr>
          <w:ilvl w:val="0"/>
          <w:numId w:val="0"/>
        </w:numPr>
        <w:spacing w:line="276" w:lineRule="auto"/>
        <w:ind w:left="1080"/>
        <w:rPr>
          <w:sz w:val="24"/>
          <w:szCs w:val="24"/>
        </w:rPr>
      </w:pPr>
      <w:r w:rsidRPr="00E831A4">
        <w:rPr>
          <w:sz w:val="24"/>
          <w:szCs w:val="24"/>
        </w:rPr>
        <w:t>Подписи Сторон</w:t>
      </w:r>
    </w:p>
    <w:p w:rsidR="00CD65B7" w:rsidRPr="00E831A4" w:rsidRDefault="00CD65B7" w:rsidP="00CD65B7">
      <w:pPr>
        <w:spacing w:after="0"/>
        <w:rPr>
          <w:rFonts w:ascii="Times New Roman" w:hAnsi="Times New Roman" w:cs="Times New Roman"/>
          <w:sz w:val="24"/>
          <w:szCs w:val="24"/>
        </w:rPr>
      </w:pPr>
    </w:p>
    <w:tbl>
      <w:tblPr>
        <w:tblW w:w="0" w:type="auto"/>
        <w:tblLook w:val="01E0"/>
      </w:tblPr>
      <w:tblGrid>
        <w:gridCol w:w="5170"/>
        <w:gridCol w:w="5251"/>
      </w:tblGrid>
      <w:tr w:rsidR="00CD65B7" w:rsidRPr="00E831A4" w:rsidTr="008D3428">
        <w:tc>
          <w:tcPr>
            <w:tcW w:w="5377" w:type="dxa"/>
          </w:tcPr>
          <w:p w:rsidR="00CD65B7" w:rsidRPr="00E831A4" w:rsidRDefault="00CD65B7" w:rsidP="008D3428">
            <w:pPr>
              <w:spacing w:after="0" w:line="240" w:lineRule="auto"/>
              <w:rPr>
                <w:rFonts w:ascii="Times New Roman" w:hAnsi="Times New Roman" w:cs="Times New Roman"/>
                <w:b/>
                <w:sz w:val="24"/>
                <w:szCs w:val="24"/>
              </w:rPr>
            </w:pPr>
            <w:r w:rsidRPr="00E831A4">
              <w:rPr>
                <w:rFonts w:ascii="Times New Roman" w:hAnsi="Times New Roman" w:cs="Times New Roman"/>
                <w:b/>
                <w:sz w:val="24"/>
                <w:szCs w:val="24"/>
              </w:rPr>
              <w:t xml:space="preserve">От Продавца                                                                 </w:t>
            </w:r>
          </w:p>
        </w:tc>
        <w:tc>
          <w:tcPr>
            <w:tcW w:w="5378" w:type="dxa"/>
          </w:tcPr>
          <w:p w:rsidR="00CD65B7" w:rsidRPr="00E831A4" w:rsidRDefault="00CD65B7" w:rsidP="008D3428">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От Покупателя</w:t>
            </w:r>
          </w:p>
        </w:tc>
      </w:tr>
      <w:tr w:rsidR="00CD65B7" w:rsidRPr="00E831A4" w:rsidTr="008D3428">
        <w:tc>
          <w:tcPr>
            <w:tcW w:w="5377" w:type="dxa"/>
          </w:tcPr>
          <w:p w:rsidR="00CD65B7" w:rsidRPr="00E831A4" w:rsidRDefault="00CD65B7" w:rsidP="008D3428">
            <w:pPr>
              <w:spacing w:after="0" w:line="240" w:lineRule="auto"/>
              <w:rPr>
                <w:rFonts w:ascii="Times New Roman" w:hAnsi="Times New Roman" w:cs="Times New Roman"/>
                <w:b/>
                <w:sz w:val="24"/>
                <w:szCs w:val="24"/>
              </w:rPr>
            </w:pPr>
            <w:r w:rsidRPr="00E831A4">
              <w:rPr>
                <w:rFonts w:ascii="Times New Roman" w:hAnsi="Times New Roman" w:cs="Times New Roman"/>
                <w:b/>
                <w:sz w:val="24"/>
                <w:szCs w:val="24"/>
              </w:rPr>
              <w:t>_________________</w:t>
            </w:r>
          </w:p>
        </w:tc>
        <w:tc>
          <w:tcPr>
            <w:tcW w:w="5378" w:type="dxa"/>
          </w:tcPr>
          <w:p w:rsidR="00CD65B7" w:rsidRPr="00E831A4" w:rsidRDefault="00CD65B7" w:rsidP="008D3428">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___________________________</w:t>
            </w:r>
          </w:p>
        </w:tc>
      </w:tr>
      <w:tr w:rsidR="00CD65B7" w:rsidRPr="00E831A4" w:rsidTr="008D3428">
        <w:tc>
          <w:tcPr>
            <w:tcW w:w="5377" w:type="dxa"/>
          </w:tcPr>
          <w:p w:rsidR="00CD65B7" w:rsidRPr="00E831A4" w:rsidRDefault="00CD65B7" w:rsidP="008D3428">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М.П.</w:t>
            </w:r>
          </w:p>
        </w:tc>
        <w:tc>
          <w:tcPr>
            <w:tcW w:w="5378" w:type="dxa"/>
          </w:tcPr>
          <w:p w:rsidR="00CD65B7" w:rsidRPr="00E831A4" w:rsidRDefault="00CD65B7" w:rsidP="008D3428">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М.П.</w:t>
            </w:r>
          </w:p>
        </w:tc>
      </w:tr>
    </w:tbl>
    <w:p w:rsidR="00CD65B7" w:rsidRDefault="00CD65B7" w:rsidP="00CD65B7">
      <w:pPr>
        <w:tabs>
          <w:tab w:val="left" w:pos="5655"/>
        </w:tabs>
        <w:spacing w:after="0"/>
        <w:ind w:left="4820"/>
        <w:rPr>
          <w:rFonts w:ascii="Times New Roman" w:hAnsi="Times New Roman" w:cs="Times New Roman"/>
          <w:sz w:val="24"/>
          <w:szCs w:val="24"/>
        </w:rPr>
      </w:pPr>
    </w:p>
    <w:p w:rsidR="00CD65B7" w:rsidRPr="00E831A4" w:rsidRDefault="00CD65B7" w:rsidP="00CD65B7">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lastRenderedPageBreak/>
        <w:t>Приложение №3</w:t>
      </w:r>
    </w:p>
    <w:p w:rsidR="00CD65B7" w:rsidRPr="00E831A4" w:rsidRDefault="00CD65B7" w:rsidP="00CD65B7">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К Информационному сообщению о проведении продажи имущества, </w:t>
      </w:r>
    </w:p>
    <w:p w:rsidR="00CD65B7" w:rsidRPr="00E831A4" w:rsidRDefault="00CD65B7" w:rsidP="00CD65B7">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находящегося в муниципальной собственности Юстинского РМО  Республики Калмыкия, </w:t>
      </w:r>
    </w:p>
    <w:p w:rsidR="00CD65B7" w:rsidRPr="00E831A4" w:rsidRDefault="00CD65B7" w:rsidP="00CD65B7">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на аукционе в электронной форме</w:t>
      </w:r>
    </w:p>
    <w:p w:rsidR="00CD65B7" w:rsidRPr="00E831A4" w:rsidRDefault="00CD65B7" w:rsidP="00CD65B7">
      <w:pPr>
        <w:tabs>
          <w:tab w:val="left" w:pos="5655"/>
        </w:tabs>
        <w:spacing w:after="0"/>
        <w:ind w:left="5954"/>
        <w:rPr>
          <w:rFonts w:ascii="Times New Roman" w:hAnsi="Times New Roman" w:cs="Times New Roman"/>
          <w:b/>
          <w:sz w:val="24"/>
          <w:szCs w:val="24"/>
        </w:rPr>
      </w:pPr>
    </w:p>
    <w:p w:rsidR="00CD65B7" w:rsidRPr="00E831A4" w:rsidRDefault="00CD65B7" w:rsidP="00CD65B7">
      <w:pPr>
        <w:pStyle w:val="ConsPlusNonformat"/>
        <w:spacing w:line="276" w:lineRule="auto"/>
        <w:ind w:left="284"/>
        <w:contextualSpacing/>
        <w:jc w:val="center"/>
        <w:rPr>
          <w:rFonts w:ascii="Times New Roman" w:hAnsi="Times New Roman" w:cs="Times New Roman"/>
          <w:b/>
          <w:sz w:val="24"/>
          <w:szCs w:val="24"/>
        </w:rPr>
      </w:pPr>
      <w:r w:rsidRPr="00E831A4">
        <w:rPr>
          <w:rFonts w:ascii="Times New Roman" w:hAnsi="Times New Roman" w:cs="Times New Roman"/>
          <w:b/>
          <w:sz w:val="24"/>
          <w:szCs w:val="24"/>
        </w:rPr>
        <w:t>ОБРАЗЕЦ ОПИСИ ДОКУМЕНТОВ,</w:t>
      </w:r>
    </w:p>
    <w:p w:rsidR="00CD65B7" w:rsidRPr="00E831A4" w:rsidRDefault="00CD65B7" w:rsidP="00CD65B7">
      <w:pPr>
        <w:pStyle w:val="ConsPlusNonformat"/>
        <w:spacing w:line="276" w:lineRule="auto"/>
        <w:ind w:left="284"/>
        <w:contextualSpacing/>
        <w:jc w:val="center"/>
        <w:rPr>
          <w:rFonts w:ascii="Times New Roman" w:hAnsi="Times New Roman" w:cs="Times New Roman"/>
          <w:b/>
          <w:sz w:val="24"/>
          <w:szCs w:val="24"/>
        </w:rPr>
      </w:pPr>
      <w:r w:rsidRPr="00E831A4">
        <w:rPr>
          <w:rFonts w:ascii="Times New Roman" w:hAnsi="Times New Roman" w:cs="Times New Roman"/>
          <w:b/>
          <w:sz w:val="24"/>
          <w:szCs w:val="24"/>
        </w:rPr>
        <w:t>представляемых претендентами для участия в аукционе в электронной форме по продаже имущества, находящегося в муниципальной собственности Юстинского районного муниципального образования Республики Калмыкия</w:t>
      </w:r>
    </w:p>
    <w:p w:rsidR="00CD65B7" w:rsidRPr="00E831A4" w:rsidRDefault="00CD65B7" w:rsidP="00CD65B7">
      <w:pPr>
        <w:pStyle w:val="ConsPlusNonformat"/>
        <w:spacing w:line="276" w:lineRule="auto"/>
        <w:ind w:left="284"/>
        <w:contextualSpacing/>
        <w:jc w:val="center"/>
        <w:rPr>
          <w:rFonts w:ascii="Times New Roman" w:hAnsi="Times New Roman" w:cs="Times New Roman"/>
          <w:b/>
          <w:sz w:val="24"/>
          <w:szCs w:val="24"/>
        </w:rPr>
      </w:pPr>
    </w:p>
    <w:p w:rsidR="00CD65B7" w:rsidRPr="00E831A4" w:rsidRDefault="00CD65B7" w:rsidP="00CD65B7">
      <w:pPr>
        <w:pStyle w:val="ConsPlusNonformat"/>
        <w:spacing w:line="276" w:lineRule="auto"/>
        <w:ind w:left="284"/>
        <w:contextualSpacing/>
        <w:jc w:val="both"/>
        <w:rPr>
          <w:rFonts w:ascii="Times New Roman" w:hAnsi="Times New Roman" w:cs="Times New Roman"/>
          <w:sz w:val="24"/>
          <w:szCs w:val="24"/>
        </w:rPr>
      </w:pPr>
      <w:r w:rsidRPr="00E831A4">
        <w:rPr>
          <w:rFonts w:ascii="Times New Roman" w:hAnsi="Times New Roman" w:cs="Times New Roman"/>
          <w:sz w:val="24"/>
          <w:szCs w:val="24"/>
        </w:rPr>
        <w:t>Настоящим________________________________________________________</w:t>
      </w:r>
      <w:r>
        <w:rPr>
          <w:rFonts w:ascii="Times New Roman" w:hAnsi="Times New Roman" w:cs="Times New Roman"/>
          <w:sz w:val="24"/>
          <w:szCs w:val="24"/>
        </w:rPr>
        <w:t>________________</w:t>
      </w:r>
      <w:r w:rsidRPr="00E831A4">
        <w:rPr>
          <w:rFonts w:ascii="Times New Roman" w:hAnsi="Times New Roman" w:cs="Times New Roman"/>
          <w:sz w:val="24"/>
          <w:szCs w:val="24"/>
        </w:rPr>
        <w:t xml:space="preserve">                         </w:t>
      </w:r>
    </w:p>
    <w:p w:rsidR="00CD65B7" w:rsidRPr="00E831A4" w:rsidRDefault="00CD65B7" w:rsidP="00CD65B7">
      <w:pPr>
        <w:spacing w:after="0"/>
        <w:ind w:left="284"/>
        <w:jc w:val="center"/>
        <w:rPr>
          <w:rFonts w:ascii="Times New Roman" w:hAnsi="Times New Roman" w:cs="Times New Roman"/>
          <w:i/>
          <w:sz w:val="24"/>
          <w:szCs w:val="24"/>
          <w:vertAlign w:val="subscript"/>
        </w:rPr>
      </w:pPr>
      <w:r w:rsidRPr="00E831A4">
        <w:rPr>
          <w:rFonts w:ascii="Times New Roman" w:hAnsi="Times New Roman" w:cs="Times New Roman"/>
          <w:i/>
          <w:sz w:val="24"/>
          <w:szCs w:val="24"/>
          <w:vertAlign w:val="subscript"/>
        </w:rPr>
        <w:t xml:space="preserve">                           (полное наименование юридического лица или Ф.И.О. физического лица, подающего заявку)</w:t>
      </w:r>
    </w:p>
    <w:p w:rsidR="00CD65B7" w:rsidRPr="00E831A4" w:rsidRDefault="00CD65B7" w:rsidP="00CD65B7">
      <w:pPr>
        <w:pStyle w:val="ConsPlusNonformat"/>
        <w:spacing w:line="276" w:lineRule="auto"/>
        <w:ind w:left="284"/>
        <w:contextualSpacing/>
        <w:jc w:val="both"/>
        <w:rPr>
          <w:rFonts w:ascii="Times New Roman" w:hAnsi="Times New Roman" w:cs="Times New Roman"/>
          <w:sz w:val="24"/>
          <w:szCs w:val="24"/>
        </w:rPr>
      </w:pPr>
      <w:r w:rsidRPr="00E831A4">
        <w:rPr>
          <w:rFonts w:ascii="Times New Roman" w:hAnsi="Times New Roman" w:cs="Times New Roman"/>
          <w:sz w:val="24"/>
          <w:szCs w:val="24"/>
        </w:rPr>
        <w:t xml:space="preserve"> в лице____________________________________________________</w:t>
      </w:r>
      <w:r>
        <w:rPr>
          <w:rFonts w:ascii="Times New Roman" w:hAnsi="Times New Roman" w:cs="Times New Roman"/>
          <w:sz w:val="24"/>
          <w:szCs w:val="24"/>
        </w:rPr>
        <w:t>, действующего(ей) на основании</w:t>
      </w:r>
      <w:r w:rsidRPr="00E831A4">
        <w:rPr>
          <w:rFonts w:ascii="Times New Roman" w:hAnsi="Times New Roman" w:cs="Times New Roman"/>
          <w:sz w:val="24"/>
          <w:szCs w:val="24"/>
        </w:rPr>
        <w:t>_________________________</w:t>
      </w:r>
      <w:r>
        <w:rPr>
          <w:rFonts w:ascii="Times New Roman" w:hAnsi="Times New Roman" w:cs="Times New Roman"/>
          <w:sz w:val="24"/>
          <w:szCs w:val="24"/>
        </w:rPr>
        <w:t>___________________________________</w:t>
      </w:r>
      <w:r w:rsidRPr="00E831A4">
        <w:rPr>
          <w:rFonts w:ascii="Times New Roman" w:hAnsi="Times New Roman" w:cs="Times New Roman"/>
          <w:sz w:val="24"/>
          <w:szCs w:val="24"/>
        </w:rPr>
        <w:t xml:space="preserve"> подтверждает,</w:t>
      </w:r>
    </w:p>
    <w:p w:rsidR="00CD65B7" w:rsidRPr="00E831A4" w:rsidRDefault="00CD65B7" w:rsidP="00CD65B7">
      <w:pPr>
        <w:pStyle w:val="ConsPlusNonformat"/>
        <w:spacing w:line="276" w:lineRule="auto"/>
        <w:ind w:left="284"/>
        <w:contextualSpacing/>
        <w:jc w:val="both"/>
        <w:rPr>
          <w:rFonts w:ascii="Times New Roman" w:hAnsi="Times New Roman" w:cs="Times New Roman"/>
          <w:sz w:val="24"/>
          <w:szCs w:val="24"/>
        </w:rPr>
      </w:pPr>
      <w:r w:rsidRPr="00E831A4">
        <w:rPr>
          <w:rFonts w:ascii="Times New Roman" w:hAnsi="Times New Roman" w:cs="Times New Roman"/>
          <w:sz w:val="24"/>
          <w:szCs w:val="24"/>
        </w:rPr>
        <w:t>что для участия в продаже на аукционе в электронной форме представляются нижеперечисленные документы.</w:t>
      </w:r>
    </w:p>
    <w:p w:rsidR="00CD65B7" w:rsidRPr="00E831A4" w:rsidRDefault="00CD65B7" w:rsidP="00CD65B7">
      <w:pPr>
        <w:pStyle w:val="ConsPlusNormal"/>
        <w:spacing w:line="276" w:lineRule="auto"/>
        <w:ind w:left="284"/>
        <w:contextualSpacing/>
        <w:jc w:val="both"/>
        <w:rPr>
          <w:sz w:val="24"/>
          <w:szCs w:val="24"/>
          <w:highlight w:val="red"/>
        </w:rPr>
      </w:pPr>
    </w:p>
    <w:tbl>
      <w:tblPr>
        <w:tblW w:w="0" w:type="dxa"/>
        <w:tblInd w:w="354" w:type="dxa"/>
        <w:tblLayout w:type="fixed"/>
        <w:tblCellMar>
          <w:left w:w="70" w:type="dxa"/>
          <w:right w:w="70" w:type="dxa"/>
        </w:tblCellMar>
        <w:tblLook w:val="04A0"/>
      </w:tblPr>
      <w:tblGrid>
        <w:gridCol w:w="992"/>
        <w:gridCol w:w="6136"/>
        <w:gridCol w:w="2227"/>
      </w:tblGrid>
      <w:tr w:rsidR="00CD65B7" w:rsidRPr="00E831A4" w:rsidTr="008D3428">
        <w:trPr>
          <w:cantSplit/>
          <w:trHeight w:val="653"/>
        </w:trPr>
        <w:tc>
          <w:tcPr>
            <w:tcW w:w="992" w:type="dxa"/>
            <w:tcBorders>
              <w:top w:val="single" w:sz="6" w:space="0" w:color="auto"/>
              <w:left w:val="single" w:sz="6" w:space="0" w:color="auto"/>
              <w:bottom w:val="single" w:sz="6" w:space="0" w:color="auto"/>
              <w:right w:val="single" w:sz="6" w:space="0" w:color="auto"/>
            </w:tcBorders>
            <w:vAlign w:val="center"/>
            <w:hideMark/>
          </w:tcPr>
          <w:p w:rsidR="00CD65B7" w:rsidRPr="00E831A4" w:rsidRDefault="00CD65B7" w:rsidP="008D3428">
            <w:pPr>
              <w:pStyle w:val="ConsPlusNormal"/>
              <w:spacing w:line="276" w:lineRule="auto"/>
              <w:ind w:left="284"/>
              <w:contextualSpacing/>
              <w:jc w:val="center"/>
              <w:rPr>
                <w:sz w:val="24"/>
                <w:szCs w:val="24"/>
                <w:lang w:eastAsia="en-US"/>
              </w:rPr>
            </w:pPr>
            <w:r w:rsidRPr="00E831A4">
              <w:rPr>
                <w:sz w:val="24"/>
                <w:szCs w:val="24"/>
                <w:lang w:eastAsia="en-US"/>
              </w:rPr>
              <w:t>№  п/п</w:t>
            </w:r>
          </w:p>
        </w:tc>
        <w:tc>
          <w:tcPr>
            <w:tcW w:w="6136" w:type="dxa"/>
            <w:tcBorders>
              <w:top w:val="single" w:sz="6" w:space="0" w:color="auto"/>
              <w:left w:val="single" w:sz="6" w:space="0" w:color="auto"/>
              <w:bottom w:val="single" w:sz="6" w:space="0" w:color="auto"/>
              <w:right w:val="single" w:sz="6" w:space="0" w:color="auto"/>
            </w:tcBorders>
            <w:vAlign w:val="center"/>
            <w:hideMark/>
          </w:tcPr>
          <w:p w:rsidR="00CD65B7" w:rsidRPr="00E831A4" w:rsidRDefault="00CD65B7" w:rsidP="008D3428">
            <w:pPr>
              <w:pStyle w:val="ConsPlusNormal"/>
              <w:spacing w:line="276" w:lineRule="auto"/>
              <w:ind w:left="284"/>
              <w:contextualSpacing/>
              <w:jc w:val="center"/>
              <w:rPr>
                <w:sz w:val="24"/>
                <w:szCs w:val="24"/>
                <w:lang w:eastAsia="en-US"/>
              </w:rPr>
            </w:pPr>
            <w:r w:rsidRPr="00E831A4">
              <w:rPr>
                <w:sz w:val="24"/>
                <w:szCs w:val="24"/>
                <w:lang w:eastAsia="en-US"/>
              </w:rPr>
              <w:t>Наименование</w:t>
            </w:r>
          </w:p>
        </w:tc>
        <w:tc>
          <w:tcPr>
            <w:tcW w:w="2227" w:type="dxa"/>
            <w:tcBorders>
              <w:top w:val="single" w:sz="6" w:space="0" w:color="auto"/>
              <w:left w:val="single" w:sz="6" w:space="0" w:color="auto"/>
              <w:bottom w:val="single" w:sz="6" w:space="0" w:color="auto"/>
              <w:right w:val="single" w:sz="6" w:space="0" w:color="auto"/>
            </w:tcBorders>
            <w:vAlign w:val="center"/>
            <w:hideMark/>
          </w:tcPr>
          <w:p w:rsidR="00CD65B7" w:rsidRPr="00E831A4" w:rsidRDefault="00CD65B7" w:rsidP="008D3428">
            <w:pPr>
              <w:pStyle w:val="ConsPlusNormal"/>
              <w:spacing w:line="276" w:lineRule="auto"/>
              <w:ind w:left="284"/>
              <w:contextualSpacing/>
              <w:jc w:val="center"/>
              <w:rPr>
                <w:sz w:val="24"/>
                <w:szCs w:val="24"/>
                <w:lang w:eastAsia="en-US"/>
              </w:rPr>
            </w:pPr>
            <w:r w:rsidRPr="00E831A4">
              <w:rPr>
                <w:sz w:val="24"/>
                <w:szCs w:val="24"/>
                <w:lang w:eastAsia="en-US"/>
              </w:rPr>
              <w:t>Количество листов</w:t>
            </w:r>
          </w:p>
        </w:tc>
      </w:tr>
      <w:tr w:rsidR="00CD65B7" w:rsidRPr="00E831A4" w:rsidTr="008D3428">
        <w:trPr>
          <w:cantSplit/>
          <w:trHeight w:val="653"/>
        </w:trPr>
        <w:tc>
          <w:tcPr>
            <w:tcW w:w="992" w:type="dxa"/>
            <w:tcBorders>
              <w:top w:val="single" w:sz="6" w:space="0" w:color="auto"/>
              <w:left w:val="single" w:sz="6" w:space="0" w:color="auto"/>
              <w:bottom w:val="single" w:sz="6" w:space="0" w:color="auto"/>
              <w:right w:val="single" w:sz="6" w:space="0" w:color="auto"/>
            </w:tcBorders>
          </w:tcPr>
          <w:p w:rsidR="00CD65B7" w:rsidRPr="00E831A4" w:rsidRDefault="00CD65B7" w:rsidP="008D3428">
            <w:pPr>
              <w:pStyle w:val="ConsPlusNormal"/>
              <w:widowControl w:val="0"/>
              <w:numPr>
                <w:ilvl w:val="0"/>
                <w:numId w:val="1"/>
              </w:numPr>
              <w:spacing w:line="276" w:lineRule="auto"/>
              <w:ind w:left="284" w:firstLine="0"/>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CD65B7" w:rsidRPr="00E831A4" w:rsidRDefault="00CD65B7" w:rsidP="008D3428">
            <w:pPr>
              <w:pStyle w:val="ConsPlusNormal"/>
              <w:spacing w:line="276" w:lineRule="auto"/>
              <w:ind w:left="284"/>
              <w:contextualSpacing/>
              <w:jc w:val="both"/>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CD65B7" w:rsidRPr="00E831A4" w:rsidRDefault="00CD65B7" w:rsidP="008D3428">
            <w:pPr>
              <w:pStyle w:val="ConsPlusNormal"/>
              <w:spacing w:line="276" w:lineRule="auto"/>
              <w:ind w:left="284"/>
              <w:contextualSpacing/>
              <w:jc w:val="center"/>
              <w:rPr>
                <w:sz w:val="24"/>
                <w:szCs w:val="24"/>
                <w:lang w:eastAsia="en-US"/>
              </w:rPr>
            </w:pPr>
          </w:p>
        </w:tc>
      </w:tr>
      <w:tr w:rsidR="00CD65B7" w:rsidRPr="00E831A4" w:rsidTr="008D3428">
        <w:trPr>
          <w:cantSplit/>
          <w:trHeight w:val="480"/>
        </w:trPr>
        <w:tc>
          <w:tcPr>
            <w:tcW w:w="992" w:type="dxa"/>
            <w:tcBorders>
              <w:top w:val="single" w:sz="6" w:space="0" w:color="auto"/>
              <w:left w:val="single" w:sz="6" w:space="0" w:color="auto"/>
              <w:bottom w:val="single" w:sz="6" w:space="0" w:color="auto"/>
              <w:right w:val="single" w:sz="6" w:space="0" w:color="auto"/>
            </w:tcBorders>
          </w:tcPr>
          <w:p w:rsidR="00CD65B7" w:rsidRPr="00E831A4" w:rsidRDefault="00CD65B7" w:rsidP="008D3428">
            <w:pPr>
              <w:pStyle w:val="ConsPlusNormal"/>
              <w:widowControl w:val="0"/>
              <w:numPr>
                <w:ilvl w:val="0"/>
                <w:numId w:val="1"/>
              </w:numPr>
              <w:spacing w:line="276" w:lineRule="auto"/>
              <w:ind w:left="284" w:firstLine="0"/>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CD65B7" w:rsidRPr="00E831A4" w:rsidRDefault="00CD65B7" w:rsidP="008D3428">
            <w:pPr>
              <w:pStyle w:val="ConsPlusNormal"/>
              <w:spacing w:line="276" w:lineRule="auto"/>
              <w:ind w:left="284"/>
              <w:contextualSpacing/>
              <w:jc w:val="both"/>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CD65B7" w:rsidRPr="00E831A4" w:rsidRDefault="00CD65B7" w:rsidP="008D3428">
            <w:pPr>
              <w:pStyle w:val="ConsPlusNormal"/>
              <w:spacing w:line="276" w:lineRule="auto"/>
              <w:ind w:left="284"/>
              <w:contextualSpacing/>
              <w:jc w:val="center"/>
              <w:rPr>
                <w:sz w:val="24"/>
                <w:szCs w:val="24"/>
                <w:lang w:eastAsia="en-US"/>
              </w:rPr>
            </w:pPr>
          </w:p>
        </w:tc>
      </w:tr>
      <w:tr w:rsidR="00CD65B7" w:rsidRPr="00E831A4" w:rsidTr="008D3428">
        <w:trPr>
          <w:cantSplit/>
          <w:trHeight w:val="580"/>
        </w:trPr>
        <w:tc>
          <w:tcPr>
            <w:tcW w:w="992" w:type="dxa"/>
            <w:tcBorders>
              <w:top w:val="single" w:sz="6" w:space="0" w:color="auto"/>
              <w:left w:val="single" w:sz="6" w:space="0" w:color="auto"/>
              <w:bottom w:val="single" w:sz="6" w:space="0" w:color="auto"/>
              <w:right w:val="single" w:sz="6" w:space="0" w:color="auto"/>
            </w:tcBorders>
            <w:hideMark/>
          </w:tcPr>
          <w:p w:rsidR="00CD65B7" w:rsidRPr="00E831A4" w:rsidRDefault="00CD65B7" w:rsidP="008D3428">
            <w:pPr>
              <w:pStyle w:val="ConsPlusNormal"/>
              <w:spacing w:line="276" w:lineRule="auto"/>
              <w:ind w:left="284"/>
              <w:contextualSpacing/>
              <w:jc w:val="center"/>
              <w:rPr>
                <w:sz w:val="24"/>
                <w:szCs w:val="24"/>
                <w:lang w:eastAsia="en-US"/>
              </w:rPr>
            </w:pPr>
            <w:r w:rsidRPr="00E831A4">
              <w:rPr>
                <w:sz w:val="24"/>
                <w:szCs w:val="24"/>
                <w:lang w:eastAsia="en-US"/>
              </w:rPr>
              <w:t>….</w:t>
            </w:r>
          </w:p>
        </w:tc>
        <w:tc>
          <w:tcPr>
            <w:tcW w:w="6136" w:type="dxa"/>
            <w:tcBorders>
              <w:top w:val="single" w:sz="6" w:space="0" w:color="auto"/>
              <w:left w:val="single" w:sz="6" w:space="0" w:color="auto"/>
              <w:bottom w:val="single" w:sz="6" w:space="0" w:color="auto"/>
              <w:right w:val="single" w:sz="6" w:space="0" w:color="auto"/>
            </w:tcBorders>
          </w:tcPr>
          <w:p w:rsidR="00CD65B7" w:rsidRPr="00E831A4" w:rsidRDefault="00CD65B7" w:rsidP="008D3428">
            <w:pPr>
              <w:pStyle w:val="aa"/>
              <w:tabs>
                <w:tab w:val="left" w:pos="993"/>
              </w:tabs>
              <w:spacing w:after="0" w:line="276" w:lineRule="auto"/>
              <w:ind w:left="284"/>
              <w:contextualSpacing/>
              <w:jc w:val="both"/>
              <w:outlineLvl w:val="0"/>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CD65B7" w:rsidRPr="00E831A4" w:rsidRDefault="00CD65B7" w:rsidP="008D3428">
            <w:pPr>
              <w:pStyle w:val="ConsPlusNormal"/>
              <w:spacing w:line="276" w:lineRule="auto"/>
              <w:ind w:left="284"/>
              <w:contextualSpacing/>
              <w:jc w:val="center"/>
              <w:rPr>
                <w:sz w:val="24"/>
                <w:szCs w:val="24"/>
                <w:lang w:eastAsia="en-US"/>
              </w:rPr>
            </w:pPr>
          </w:p>
        </w:tc>
      </w:tr>
    </w:tbl>
    <w:p w:rsidR="00CD65B7" w:rsidRPr="00E831A4" w:rsidRDefault="00CD65B7" w:rsidP="00CD65B7">
      <w:pPr>
        <w:pStyle w:val="a6"/>
        <w:spacing w:line="276" w:lineRule="auto"/>
        <w:ind w:left="284"/>
        <w:contextualSpacing/>
        <w:jc w:val="right"/>
        <w:outlineLvl w:val="0"/>
        <w:rPr>
          <w:b/>
          <w:bCs/>
          <w:sz w:val="24"/>
          <w:szCs w:val="24"/>
        </w:rPr>
      </w:pPr>
    </w:p>
    <w:p w:rsidR="00CD65B7" w:rsidRPr="00E831A4" w:rsidRDefault="00CD65B7" w:rsidP="00CD65B7">
      <w:pPr>
        <w:tabs>
          <w:tab w:val="left" w:pos="851"/>
        </w:tabs>
        <w:spacing w:after="0"/>
        <w:ind w:left="284"/>
        <w:rPr>
          <w:rFonts w:ascii="Times New Roman" w:hAnsi="Times New Roman" w:cs="Times New Roman"/>
          <w:b/>
          <w:sz w:val="24"/>
          <w:szCs w:val="24"/>
        </w:rPr>
      </w:pPr>
    </w:p>
    <w:p w:rsidR="00CD65B7" w:rsidRPr="00E831A4" w:rsidRDefault="00CD65B7" w:rsidP="00CD65B7">
      <w:pPr>
        <w:tabs>
          <w:tab w:val="left" w:pos="851"/>
        </w:tabs>
        <w:spacing w:after="0"/>
        <w:ind w:left="284"/>
        <w:rPr>
          <w:rFonts w:ascii="Times New Roman" w:hAnsi="Times New Roman" w:cs="Times New Roman"/>
          <w:b/>
          <w:sz w:val="24"/>
          <w:szCs w:val="24"/>
        </w:rPr>
      </w:pPr>
    </w:p>
    <w:p w:rsidR="00CD65B7" w:rsidRPr="00E831A4" w:rsidRDefault="00CD65B7" w:rsidP="00CD65B7">
      <w:pPr>
        <w:tabs>
          <w:tab w:val="left" w:pos="851"/>
        </w:tabs>
        <w:spacing w:after="0"/>
        <w:ind w:left="284"/>
        <w:rPr>
          <w:rFonts w:ascii="Times New Roman" w:hAnsi="Times New Roman" w:cs="Times New Roman"/>
          <w:b/>
          <w:sz w:val="24"/>
          <w:szCs w:val="24"/>
        </w:rPr>
      </w:pPr>
    </w:p>
    <w:p w:rsidR="00CD65B7" w:rsidRPr="00E831A4" w:rsidRDefault="00CD65B7" w:rsidP="00CD65B7">
      <w:pPr>
        <w:tabs>
          <w:tab w:val="left" w:pos="851"/>
        </w:tabs>
        <w:spacing w:after="0"/>
        <w:ind w:left="284"/>
        <w:rPr>
          <w:rFonts w:ascii="Times New Roman" w:hAnsi="Times New Roman" w:cs="Times New Roman"/>
          <w:b/>
          <w:sz w:val="24"/>
          <w:szCs w:val="24"/>
        </w:rPr>
      </w:pPr>
    </w:p>
    <w:p w:rsidR="00CD65B7" w:rsidRPr="00E831A4" w:rsidRDefault="00CD65B7" w:rsidP="00CD65B7">
      <w:pPr>
        <w:tabs>
          <w:tab w:val="left" w:pos="851"/>
        </w:tabs>
        <w:spacing w:after="0"/>
        <w:ind w:left="284"/>
        <w:rPr>
          <w:rFonts w:ascii="Times New Roman" w:hAnsi="Times New Roman" w:cs="Times New Roman"/>
          <w:sz w:val="24"/>
          <w:szCs w:val="24"/>
        </w:rPr>
      </w:pPr>
      <w:r w:rsidRPr="00E831A4">
        <w:rPr>
          <w:rFonts w:ascii="Times New Roman" w:hAnsi="Times New Roman" w:cs="Times New Roman"/>
          <w:sz w:val="24"/>
          <w:szCs w:val="24"/>
        </w:rPr>
        <w:t>_____________________         _________________  ____________________</w:t>
      </w:r>
    </w:p>
    <w:p w:rsidR="00CD65B7" w:rsidRPr="00E831A4" w:rsidRDefault="00CD65B7" w:rsidP="00CD65B7">
      <w:pPr>
        <w:tabs>
          <w:tab w:val="left" w:pos="851"/>
        </w:tabs>
        <w:spacing w:after="0"/>
        <w:ind w:left="284"/>
        <w:rPr>
          <w:rFonts w:ascii="Times New Roman" w:hAnsi="Times New Roman" w:cs="Times New Roman"/>
          <w:i/>
          <w:sz w:val="24"/>
          <w:szCs w:val="24"/>
          <w:vertAlign w:val="subscript"/>
        </w:rPr>
      </w:pPr>
      <w:r w:rsidRPr="00E831A4">
        <w:rPr>
          <w:rFonts w:ascii="Times New Roman" w:hAnsi="Times New Roman" w:cs="Times New Roman"/>
          <w:i/>
          <w:sz w:val="24"/>
          <w:szCs w:val="24"/>
          <w:vertAlign w:val="subscript"/>
        </w:rPr>
        <w:t xml:space="preserve">  (наименование должности)                                                  (подпись)</w:t>
      </w:r>
      <w:r w:rsidRPr="00E831A4">
        <w:rPr>
          <w:rFonts w:ascii="Times New Roman" w:hAnsi="Times New Roman" w:cs="Times New Roman"/>
          <w:i/>
          <w:sz w:val="24"/>
          <w:szCs w:val="24"/>
          <w:vertAlign w:val="subscript"/>
        </w:rPr>
        <w:tab/>
        <w:t xml:space="preserve">                                          (Ф.И.О.)</w:t>
      </w:r>
    </w:p>
    <w:p w:rsidR="00CD65B7" w:rsidRPr="0048457F" w:rsidRDefault="00CD65B7" w:rsidP="00CD65B7">
      <w:pPr>
        <w:autoSpaceDE w:val="0"/>
        <w:autoSpaceDN w:val="0"/>
        <w:adjustRightInd w:val="0"/>
        <w:spacing w:after="0"/>
        <w:ind w:firstLine="567"/>
        <w:rPr>
          <w:rFonts w:ascii="Times New Roman" w:hAnsi="Times New Roman" w:cs="Times New Roman"/>
          <w:sz w:val="28"/>
          <w:szCs w:val="28"/>
        </w:rPr>
      </w:pPr>
    </w:p>
    <w:p w:rsidR="00CD65B7" w:rsidRPr="0048457F" w:rsidRDefault="00CD65B7" w:rsidP="00CD65B7">
      <w:pPr>
        <w:pStyle w:val="a6"/>
        <w:spacing w:line="276" w:lineRule="auto"/>
        <w:rPr>
          <w:b/>
          <w:sz w:val="28"/>
          <w:szCs w:val="28"/>
        </w:rPr>
      </w:pPr>
    </w:p>
    <w:p w:rsidR="00CD65B7" w:rsidRDefault="00CD65B7" w:rsidP="00CD65B7">
      <w:pPr>
        <w:spacing w:after="0"/>
        <w:ind w:right="140"/>
        <w:jc w:val="center"/>
        <w:outlineLvl w:val="0"/>
        <w:rPr>
          <w:rFonts w:ascii="Times New Roman" w:hAnsi="Times New Roman" w:cs="Times New Roman"/>
          <w:b/>
          <w:sz w:val="28"/>
          <w:szCs w:val="28"/>
        </w:rPr>
      </w:pPr>
    </w:p>
    <w:p w:rsidR="00CD65B7" w:rsidRPr="0048457F" w:rsidRDefault="00CD65B7" w:rsidP="00CD65B7">
      <w:pPr>
        <w:spacing w:after="0"/>
        <w:ind w:right="140"/>
        <w:jc w:val="center"/>
        <w:outlineLvl w:val="0"/>
        <w:rPr>
          <w:rFonts w:ascii="Times New Roman" w:hAnsi="Times New Roman" w:cs="Times New Roman"/>
          <w:b/>
          <w:sz w:val="28"/>
          <w:szCs w:val="28"/>
        </w:rPr>
      </w:pPr>
    </w:p>
    <w:p w:rsidR="00CD65B7" w:rsidRPr="0048457F" w:rsidRDefault="00CD65B7" w:rsidP="00CD65B7">
      <w:pPr>
        <w:spacing w:after="0"/>
        <w:rPr>
          <w:rFonts w:ascii="Times New Roman" w:hAnsi="Times New Roman" w:cs="Times New Roman"/>
        </w:rPr>
      </w:pPr>
    </w:p>
    <w:p w:rsidR="00CD65B7" w:rsidRPr="0048457F" w:rsidRDefault="00CD65B7" w:rsidP="00CD65B7">
      <w:pPr>
        <w:spacing w:after="0"/>
        <w:jc w:val="center"/>
        <w:rPr>
          <w:rFonts w:ascii="Times New Roman" w:hAnsi="Times New Roman" w:cs="Times New Roman"/>
        </w:rPr>
      </w:pPr>
    </w:p>
    <w:p w:rsidR="00CD65B7" w:rsidRDefault="00CD65B7" w:rsidP="0090429E">
      <w:pPr>
        <w:spacing w:after="0"/>
        <w:jc w:val="center"/>
        <w:rPr>
          <w:rFonts w:ascii="Times New Roman" w:hAnsi="Times New Roman" w:cs="Times New Roman"/>
        </w:rPr>
      </w:pPr>
    </w:p>
    <w:p w:rsidR="00A71069" w:rsidRDefault="00A71069" w:rsidP="0090429E">
      <w:pPr>
        <w:spacing w:after="0"/>
        <w:jc w:val="center"/>
        <w:rPr>
          <w:rFonts w:ascii="Times New Roman" w:hAnsi="Times New Roman" w:cs="Times New Roman"/>
        </w:rPr>
      </w:pPr>
    </w:p>
    <w:p w:rsidR="00A71069" w:rsidRDefault="00A71069" w:rsidP="0090429E">
      <w:pPr>
        <w:spacing w:after="0"/>
        <w:jc w:val="center"/>
        <w:rPr>
          <w:rFonts w:ascii="Times New Roman" w:hAnsi="Times New Roman" w:cs="Times New Roman"/>
        </w:rPr>
      </w:pPr>
    </w:p>
    <w:p w:rsidR="00A71069" w:rsidRDefault="00A71069" w:rsidP="0090429E">
      <w:pPr>
        <w:spacing w:after="0"/>
        <w:jc w:val="center"/>
        <w:rPr>
          <w:rFonts w:ascii="Times New Roman" w:hAnsi="Times New Roman" w:cs="Times New Roman"/>
        </w:rPr>
      </w:pPr>
    </w:p>
    <w:p w:rsidR="00A71069" w:rsidRDefault="00A71069" w:rsidP="0090429E">
      <w:pPr>
        <w:spacing w:after="0"/>
        <w:jc w:val="center"/>
        <w:rPr>
          <w:rFonts w:ascii="Times New Roman" w:hAnsi="Times New Roman" w:cs="Times New Roman"/>
        </w:rPr>
      </w:pPr>
    </w:p>
    <w:p w:rsidR="00A71069" w:rsidRPr="00F110F3" w:rsidRDefault="00A71069" w:rsidP="00A71069">
      <w:pPr>
        <w:spacing w:after="0"/>
        <w:jc w:val="center"/>
        <w:rPr>
          <w:rFonts w:ascii="Times New Roman" w:hAnsi="Times New Roman" w:cs="Times New Roman"/>
          <w:b/>
          <w:sz w:val="24"/>
          <w:szCs w:val="24"/>
        </w:rPr>
      </w:pPr>
      <w:r w:rsidRPr="00F110F3">
        <w:rPr>
          <w:rFonts w:ascii="Times New Roman" w:hAnsi="Times New Roman" w:cs="Times New Roman"/>
          <w:b/>
          <w:sz w:val="24"/>
          <w:szCs w:val="24"/>
        </w:rPr>
        <w:lastRenderedPageBreak/>
        <w:t>ИНФОРМАЦИОННОЕ СООБЩЕНИЕ</w:t>
      </w:r>
    </w:p>
    <w:p w:rsidR="00A71069" w:rsidRDefault="00A71069" w:rsidP="00A71069">
      <w:pPr>
        <w:spacing w:after="0"/>
        <w:jc w:val="center"/>
        <w:rPr>
          <w:rFonts w:ascii="Times New Roman" w:hAnsi="Times New Roman" w:cs="Times New Roman"/>
          <w:b/>
          <w:sz w:val="24"/>
          <w:szCs w:val="24"/>
        </w:rPr>
      </w:pPr>
      <w:r w:rsidRPr="00F110F3">
        <w:rPr>
          <w:rFonts w:ascii="Times New Roman" w:hAnsi="Times New Roman" w:cs="Times New Roman"/>
          <w:b/>
          <w:sz w:val="24"/>
          <w:szCs w:val="24"/>
        </w:rPr>
        <w:t xml:space="preserve">о проведении аукциона в электронной форме по продаже  </w:t>
      </w:r>
      <w:r w:rsidRPr="008006F1">
        <w:rPr>
          <w:rFonts w:ascii="Times New Roman" w:hAnsi="Times New Roman" w:cs="Times New Roman"/>
          <w:b/>
          <w:sz w:val="24"/>
          <w:szCs w:val="24"/>
        </w:rPr>
        <w:t>Авт</w:t>
      </w:r>
      <w:r>
        <w:rPr>
          <w:rFonts w:ascii="Times New Roman" w:hAnsi="Times New Roman" w:cs="Times New Roman"/>
          <w:b/>
          <w:sz w:val="24"/>
          <w:szCs w:val="24"/>
        </w:rPr>
        <w:t>обус (13 мест)</w:t>
      </w:r>
      <w:r w:rsidRPr="008006F1">
        <w:rPr>
          <w:rFonts w:ascii="Times New Roman" w:hAnsi="Times New Roman" w:cs="Times New Roman"/>
          <w:b/>
          <w:sz w:val="24"/>
          <w:szCs w:val="24"/>
        </w:rPr>
        <w:t xml:space="preserve"> ГАЗ – 32213</w:t>
      </w:r>
      <w:r>
        <w:rPr>
          <w:rFonts w:ascii="Times New Roman" w:hAnsi="Times New Roman" w:cs="Times New Roman"/>
          <w:b/>
          <w:sz w:val="24"/>
          <w:szCs w:val="24"/>
        </w:rPr>
        <w:t>2</w:t>
      </w:r>
      <w:r w:rsidRPr="008006F1">
        <w:rPr>
          <w:rFonts w:ascii="Times New Roman" w:hAnsi="Times New Roman" w:cs="Times New Roman"/>
          <w:b/>
          <w:sz w:val="24"/>
          <w:szCs w:val="24"/>
        </w:rPr>
        <w:t xml:space="preserve">, государственный регистрационный знак №  А </w:t>
      </w:r>
      <w:r>
        <w:rPr>
          <w:rFonts w:ascii="Times New Roman" w:hAnsi="Times New Roman" w:cs="Times New Roman"/>
          <w:b/>
          <w:sz w:val="24"/>
          <w:szCs w:val="24"/>
        </w:rPr>
        <w:t>572</w:t>
      </w:r>
      <w:r w:rsidRPr="008006F1">
        <w:rPr>
          <w:rFonts w:ascii="Times New Roman" w:hAnsi="Times New Roman" w:cs="Times New Roman"/>
          <w:b/>
          <w:sz w:val="24"/>
          <w:szCs w:val="24"/>
        </w:rPr>
        <w:t xml:space="preserve"> </w:t>
      </w:r>
      <w:r>
        <w:rPr>
          <w:rFonts w:ascii="Times New Roman" w:hAnsi="Times New Roman" w:cs="Times New Roman"/>
          <w:b/>
          <w:sz w:val="24"/>
          <w:szCs w:val="24"/>
        </w:rPr>
        <w:t>ОО 08, 2006 года выпуска</w:t>
      </w:r>
    </w:p>
    <w:p w:rsidR="00A71069" w:rsidRPr="00F110F3" w:rsidRDefault="00A71069" w:rsidP="00A71069">
      <w:pPr>
        <w:spacing w:after="0"/>
        <w:jc w:val="center"/>
        <w:rPr>
          <w:b/>
          <w:szCs w:val="24"/>
        </w:rPr>
      </w:pPr>
      <w:r w:rsidRPr="008006F1">
        <w:rPr>
          <w:rFonts w:ascii="Times New Roman" w:hAnsi="Times New Roman" w:cs="Times New Roman"/>
          <w:b/>
          <w:sz w:val="24"/>
          <w:szCs w:val="24"/>
        </w:rPr>
        <w:t xml:space="preserve"> </w:t>
      </w:r>
    </w:p>
    <w:p w:rsidR="00A71069" w:rsidRPr="00F110F3" w:rsidRDefault="00A71069" w:rsidP="00A71069">
      <w:pPr>
        <w:pStyle w:val="a8"/>
        <w:tabs>
          <w:tab w:val="left" w:pos="851"/>
          <w:tab w:val="left" w:pos="993"/>
        </w:tabs>
        <w:spacing w:line="276" w:lineRule="auto"/>
        <w:ind w:firstLine="709"/>
        <w:jc w:val="both"/>
        <w:rPr>
          <w:b w:val="0"/>
          <w:szCs w:val="24"/>
        </w:rPr>
      </w:pPr>
      <w:r w:rsidRPr="00F110F3">
        <w:rPr>
          <w:b w:val="0"/>
          <w:szCs w:val="24"/>
        </w:rPr>
        <w:t>1. Администрация Юстинского районного муниципального образования Республики Калмыкия (далее – Администрация ЮРМО РК, Продавец) сообщает о проведении аукциона в электронной форме по продаже в порядке приватизации объекта имущества, находящегося в муниципальной собственности Юстинского районного муниципального образования Республики Калмыкия.</w:t>
      </w:r>
    </w:p>
    <w:p w:rsidR="00A71069" w:rsidRPr="00F110F3" w:rsidRDefault="00A71069" w:rsidP="00A71069">
      <w:pPr>
        <w:spacing w:after="0"/>
        <w:ind w:firstLine="720"/>
        <w:jc w:val="both"/>
        <w:rPr>
          <w:rFonts w:ascii="Times New Roman" w:hAnsi="Times New Roman" w:cs="Times New Roman"/>
          <w:b/>
          <w:sz w:val="24"/>
          <w:szCs w:val="24"/>
        </w:rPr>
      </w:pPr>
      <w:r w:rsidRPr="00F110F3">
        <w:rPr>
          <w:rFonts w:ascii="Times New Roman" w:hAnsi="Times New Roman" w:cs="Times New Roman"/>
          <w:b/>
          <w:sz w:val="24"/>
          <w:szCs w:val="24"/>
        </w:rPr>
        <w:t xml:space="preserve">Основание проведения торгов – </w:t>
      </w:r>
      <w:r w:rsidRPr="00F110F3">
        <w:rPr>
          <w:rFonts w:ascii="Times New Roman" w:hAnsi="Times New Roman" w:cs="Times New Roman"/>
          <w:sz w:val="24"/>
          <w:szCs w:val="24"/>
        </w:rPr>
        <w:t xml:space="preserve">постановление </w:t>
      </w:r>
      <w:r>
        <w:rPr>
          <w:rFonts w:ascii="Times New Roman" w:hAnsi="Times New Roman" w:cs="Times New Roman"/>
          <w:sz w:val="24"/>
          <w:szCs w:val="24"/>
        </w:rPr>
        <w:t xml:space="preserve">И.о. </w:t>
      </w:r>
      <w:r w:rsidRPr="00F110F3">
        <w:rPr>
          <w:rFonts w:ascii="Times New Roman" w:hAnsi="Times New Roman" w:cs="Times New Roman"/>
          <w:sz w:val="24"/>
          <w:szCs w:val="24"/>
        </w:rPr>
        <w:t xml:space="preserve">Главы Администрации Юстинского районного муниципального образования Республики Калмыкия  от </w:t>
      </w:r>
      <w:r>
        <w:rPr>
          <w:rFonts w:ascii="Times New Roman" w:hAnsi="Times New Roman" w:cs="Times New Roman"/>
          <w:sz w:val="24"/>
          <w:szCs w:val="24"/>
        </w:rPr>
        <w:t>«  08 » июля</w:t>
      </w:r>
      <w:r w:rsidRPr="00F110F3">
        <w:rPr>
          <w:rFonts w:ascii="Times New Roman" w:hAnsi="Times New Roman" w:cs="Times New Roman"/>
          <w:sz w:val="24"/>
          <w:szCs w:val="24"/>
        </w:rPr>
        <w:t xml:space="preserve"> 2020г. № </w:t>
      </w:r>
      <w:r>
        <w:rPr>
          <w:rFonts w:ascii="Times New Roman" w:hAnsi="Times New Roman" w:cs="Times New Roman"/>
          <w:sz w:val="24"/>
          <w:szCs w:val="24"/>
        </w:rPr>
        <w:t xml:space="preserve"> 156 </w:t>
      </w:r>
      <w:r w:rsidRPr="00F110F3">
        <w:rPr>
          <w:rFonts w:ascii="Times New Roman" w:hAnsi="Times New Roman" w:cs="Times New Roman"/>
          <w:sz w:val="24"/>
          <w:szCs w:val="24"/>
        </w:rPr>
        <w:t>.</w:t>
      </w:r>
    </w:p>
    <w:p w:rsidR="00A71069" w:rsidRPr="00F110F3" w:rsidRDefault="00A71069" w:rsidP="00A71069">
      <w:pPr>
        <w:spacing w:after="0"/>
        <w:ind w:firstLine="720"/>
        <w:jc w:val="both"/>
        <w:rPr>
          <w:rFonts w:ascii="Times New Roman" w:hAnsi="Times New Roman" w:cs="Times New Roman"/>
          <w:sz w:val="24"/>
          <w:szCs w:val="24"/>
        </w:rPr>
      </w:pPr>
      <w:r w:rsidRPr="00F110F3">
        <w:rPr>
          <w:rFonts w:ascii="Times New Roman" w:hAnsi="Times New Roman" w:cs="Times New Roman"/>
          <w:b/>
          <w:sz w:val="24"/>
          <w:szCs w:val="24"/>
        </w:rPr>
        <w:t>Собственник выставляемого на торги имущества –</w:t>
      </w:r>
      <w:r w:rsidRPr="00F110F3">
        <w:rPr>
          <w:rFonts w:ascii="Times New Roman" w:hAnsi="Times New Roman" w:cs="Times New Roman"/>
          <w:sz w:val="24"/>
          <w:szCs w:val="24"/>
        </w:rPr>
        <w:t xml:space="preserve"> Юстинское районное муниципальное образование Республики Калмыкия</w:t>
      </w:r>
      <w:r w:rsidRPr="00F110F3">
        <w:rPr>
          <w:rFonts w:ascii="Times New Roman" w:hAnsi="Times New Roman" w:cs="Times New Roman"/>
          <w:bCs/>
          <w:iCs/>
          <w:sz w:val="24"/>
          <w:szCs w:val="24"/>
        </w:rPr>
        <w:t>.</w:t>
      </w:r>
    </w:p>
    <w:p w:rsidR="00A71069" w:rsidRPr="00F110F3" w:rsidRDefault="00A71069" w:rsidP="00A71069">
      <w:pPr>
        <w:pStyle w:val="21"/>
        <w:spacing w:after="0" w:line="276" w:lineRule="auto"/>
        <w:ind w:firstLine="720"/>
        <w:rPr>
          <w:spacing w:val="-4"/>
          <w:sz w:val="24"/>
          <w:szCs w:val="24"/>
        </w:rPr>
      </w:pPr>
      <w:r w:rsidRPr="00F110F3">
        <w:rPr>
          <w:b/>
          <w:sz w:val="24"/>
          <w:szCs w:val="24"/>
        </w:rPr>
        <w:t>Продавец муниципального имущества</w:t>
      </w:r>
      <w:r w:rsidRPr="00F110F3">
        <w:rPr>
          <w:b/>
          <w:i/>
          <w:sz w:val="24"/>
          <w:szCs w:val="24"/>
        </w:rPr>
        <w:t xml:space="preserve"> </w:t>
      </w:r>
      <w:r w:rsidRPr="00F110F3">
        <w:rPr>
          <w:bCs/>
          <w:iCs/>
          <w:sz w:val="24"/>
          <w:szCs w:val="24"/>
        </w:rPr>
        <w:t>– Администрация Юстинского районного муниципального образования Республики Калмыкия</w:t>
      </w:r>
      <w:r w:rsidRPr="00F110F3">
        <w:rPr>
          <w:sz w:val="24"/>
          <w:szCs w:val="24"/>
        </w:rPr>
        <w:t xml:space="preserve"> ОГРН 1020800733227, ИНН 0811902627. Юридический адрес: </w:t>
      </w:r>
      <w:r w:rsidRPr="00F110F3">
        <w:rPr>
          <w:spacing w:val="-4"/>
          <w:sz w:val="24"/>
          <w:szCs w:val="24"/>
        </w:rPr>
        <w:t>Республика Калмыкия, г. Республика Калмыкия, Юстинский район, п. Цаган Аман, ул. Советская, д</w:t>
      </w:r>
      <w:r w:rsidRPr="00F110F3">
        <w:rPr>
          <w:sz w:val="24"/>
          <w:szCs w:val="24"/>
        </w:rPr>
        <w:t xml:space="preserve">. 46 Фактический адрес: </w:t>
      </w:r>
      <w:r w:rsidRPr="00F110F3">
        <w:rPr>
          <w:spacing w:val="-4"/>
          <w:sz w:val="24"/>
          <w:szCs w:val="24"/>
        </w:rPr>
        <w:t>359300, Республика Калмыкия,  Юстинский район, п. Цаган Аман, ул. Советская, д</w:t>
      </w:r>
      <w:r w:rsidRPr="00F110F3">
        <w:rPr>
          <w:sz w:val="24"/>
          <w:szCs w:val="24"/>
        </w:rPr>
        <w:t>. 46,</w:t>
      </w:r>
      <w:r w:rsidRPr="00F110F3">
        <w:rPr>
          <w:spacing w:val="-4"/>
          <w:sz w:val="24"/>
          <w:szCs w:val="24"/>
        </w:rPr>
        <w:t xml:space="preserve"> Телефон: 8(84744)9-10-48, 8(84744)9-23-63. Официальный сайт  </w:t>
      </w:r>
      <w:hyperlink r:id="rId25" w:history="1">
        <w:r w:rsidRPr="00F110F3">
          <w:rPr>
            <w:rStyle w:val="a5"/>
            <w:sz w:val="24"/>
            <w:szCs w:val="24"/>
          </w:rPr>
          <w:t>http://юстинский-район.рф/</w:t>
        </w:r>
      </w:hyperlink>
      <w:r w:rsidRPr="00F110F3">
        <w:rPr>
          <w:color w:val="FF0000"/>
          <w:sz w:val="24"/>
          <w:szCs w:val="24"/>
        </w:rPr>
        <w:t>.</w:t>
      </w:r>
    </w:p>
    <w:p w:rsidR="00A71069" w:rsidRPr="00F110F3" w:rsidRDefault="00A71069" w:rsidP="00A71069">
      <w:pPr>
        <w:spacing w:after="0"/>
        <w:ind w:firstLine="709"/>
        <w:jc w:val="both"/>
        <w:rPr>
          <w:rFonts w:ascii="Times New Roman" w:hAnsi="Times New Roman" w:cs="Times New Roman"/>
          <w:sz w:val="24"/>
          <w:szCs w:val="24"/>
        </w:rPr>
      </w:pPr>
      <w:r w:rsidRPr="00F110F3">
        <w:rPr>
          <w:rFonts w:ascii="Times New Roman" w:hAnsi="Times New Roman" w:cs="Times New Roman"/>
          <w:b/>
          <w:spacing w:val="-4"/>
          <w:sz w:val="24"/>
          <w:szCs w:val="24"/>
        </w:rPr>
        <w:t xml:space="preserve">Оператор электронной площадки, организующий аукцион в электронной форме: </w:t>
      </w:r>
      <w:r w:rsidRPr="00F110F3">
        <w:rPr>
          <w:rFonts w:ascii="Times New Roman" w:hAnsi="Times New Roman" w:cs="Times New Roman"/>
          <w:sz w:val="24"/>
          <w:szCs w:val="24"/>
        </w:rPr>
        <w:t xml:space="preserve">Акционерное общество «Единая электронная торговая площадка» </w:t>
      </w:r>
      <w:r w:rsidRPr="00F110F3">
        <w:rPr>
          <w:rFonts w:ascii="Times New Roman" w:hAnsi="Times New Roman" w:cs="Times New Roman"/>
          <w:sz w:val="24"/>
          <w:szCs w:val="24"/>
        </w:rPr>
        <w:br/>
      </w:r>
      <w:r w:rsidRPr="00F110F3">
        <w:rPr>
          <w:rFonts w:ascii="Times New Roman" w:eastAsia="Calibri" w:hAnsi="Times New Roman" w:cs="Times New Roman"/>
          <w:sz w:val="24"/>
          <w:szCs w:val="24"/>
          <w:lang w:eastAsia="en-US"/>
        </w:rPr>
        <w:t xml:space="preserve">(далее – АО </w:t>
      </w:r>
      <w:r w:rsidRPr="00F110F3">
        <w:rPr>
          <w:rFonts w:ascii="Times New Roman" w:hAnsi="Times New Roman" w:cs="Times New Roman"/>
          <w:sz w:val="24"/>
          <w:szCs w:val="24"/>
        </w:rPr>
        <w:t>«Единая электронная торговая площадка»,</w:t>
      </w:r>
      <w:r w:rsidRPr="00F110F3">
        <w:rPr>
          <w:rFonts w:ascii="Times New Roman" w:eastAsia="Calibri" w:hAnsi="Times New Roman" w:cs="Times New Roman"/>
          <w:sz w:val="24"/>
          <w:szCs w:val="24"/>
          <w:lang w:eastAsia="en-US"/>
        </w:rPr>
        <w:t xml:space="preserve"> Оператор электронной площадки, Организатор торгов)</w:t>
      </w:r>
      <w:r w:rsidRPr="00F110F3">
        <w:rPr>
          <w:rFonts w:ascii="Times New Roman" w:hAnsi="Times New Roman" w:cs="Times New Roman"/>
          <w:sz w:val="24"/>
          <w:szCs w:val="24"/>
        </w:rPr>
        <w:t xml:space="preserve"> (ОГРН 1097746299353; ИНН 7707704692; адрес (место нахождения): 115114, г. Москва, ул. Кожевническая, д.14, стр. 5, телефон </w:t>
      </w:r>
      <w:r w:rsidRPr="00F110F3">
        <w:rPr>
          <w:rFonts w:ascii="Times New Roman" w:hAnsi="Times New Roman" w:cs="Times New Roman"/>
          <w:sz w:val="24"/>
          <w:szCs w:val="24"/>
        </w:rPr>
        <w:br/>
        <w:t xml:space="preserve">8 (495) 276-16-26, официальный сайт </w:t>
      </w:r>
      <w:hyperlink r:id="rId26" w:history="1">
        <w:r w:rsidRPr="00F110F3">
          <w:rPr>
            <w:rFonts w:ascii="Times New Roman" w:hAnsi="Times New Roman" w:cs="Times New Roman"/>
            <w:sz w:val="24"/>
            <w:szCs w:val="24"/>
          </w:rPr>
          <w:t>www.roseltorg.ru</w:t>
        </w:r>
      </w:hyperlink>
      <w:r w:rsidRPr="00F110F3">
        <w:rPr>
          <w:rFonts w:ascii="Times New Roman" w:hAnsi="Times New Roman" w:cs="Times New Roman"/>
          <w:sz w:val="24"/>
          <w:szCs w:val="24"/>
        </w:rPr>
        <w:t xml:space="preserve">. </w:t>
      </w:r>
    </w:p>
    <w:p w:rsidR="00A71069" w:rsidRPr="00180DAE" w:rsidRDefault="00A71069" w:rsidP="00A71069">
      <w:pPr>
        <w:pStyle w:val="a6"/>
        <w:spacing w:line="276" w:lineRule="auto"/>
        <w:ind w:firstLine="709"/>
        <w:jc w:val="both"/>
        <w:rPr>
          <w:sz w:val="24"/>
          <w:szCs w:val="24"/>
        </w:rPr>
      </w:pPr>
      <w:r w:rsidRPr="00180DAE">
        <w:rPr>
          <w:b/>
          <w:sz w:val="24"/>
          <w:szCs w:val="24"/>
        </w:rPr>
        <w:t>Форма торгов (способ приватизации) –</w:t>
      </w:r>
      <w:r w:rsidRPr="00180DAE">
        <w:rPr>
          <w:sz w:val="24"/>
          <w:szCs w:val="24"/>
        </w:rPr>
        <w:t xml:space="preserve"> Аукцион в электронной форме, открытый по составу участников и по форме подачи предложений о цене.</w:t>
      </w:r>
    </w:p>
    <w:p w:rsidR="00A71069" w:rsidRPr="00F64C47" w:rsidRDefault="00A71069" w:rsidP="00A71069">
      <w:pPr>
        <w:spacing w:after="0"/>
        <w:ind w:firstLine="720"/>
        <w:jc w:val="both"/>
        <w:rPr>
          <w:rFonts w:ascii="Times New Roman" w:hAnsi="Times New Roman" w:cs="Times New Roman"/>
          <w:sz w:val="24"/>
          <w:szCs w:val="24"/>
        </w:rPr>
      </w:pPr>
      <w:r w:rsidRPr="00180DAE">
        <w:rPr>
          <w:rFonts w:ascii="Times New Roman" w:hAnsi="Times New Roman" w:cs="Times New Roman"/>
          <w:b/>
          <w:sz w:val="24"/>
          <w:szCs w:val="24"/>
        </w:rPr>
        <w:t xml:space="preserve">Дата начала приема заявок на участие в аукционе -  </w:t>
      </w:r>
      <w:r>
        <w:rPr>
          <w:rFonts w:ascii="Times New Roman" w:hAnsi="Times New Roman" w:cs="Times New Roman"/>
          <w:sz w:val="24"/>
          <w:szCs w:val="24"/>
        </w:rPr>
        <w:t>11</w:t>
      </w:r>
      <w:r w:rsidRPr="00F64C47">
        <w:rPr>
          <w:rFonts w:ascii="Times New Roman" w:hAnsi="Times New Roman" w:cs="Times New Roman"/>
          <w:sz w:val="24"/>
          <w:szCs w:val="24"/>
        </w:rPr>
        <w:t xml:space="preserve"> июля 2020 года, 08:00 часов.</w:t>
      </w:r>
    </w:p>
    <w:p w:rsidR="00A71069" w:rsidRPr="00F64C47" w:rsidRDefault="00A71069" w:rsidP="00A71069">
      <w:pPr>
        <w:spacing w:after="0"/>
        <w:ind w:firstLine="720"/>
        <w:jc w:val="both"/>
        <w:rPr>
          <w:rFonts w:ascii="Times New Roman" w:hAnsi="Times New Roman" w:cs="Times New Roman"/>
          <w:sz w:val="24"/>
          <w:szCs w:val="24"/>
          <w:highlight w:val="yellow"/>
        </w:rPr>
      </w:pPr>
      <w:r w:rsidRPr="00F64C47">
        <w:rPr>
          <w:rFonts w:ascii="Times New Roman" w:hAnsi="Times New Roman" w:cs="Times New Roman"/>
          <w:b/>
          <w:sz w:val="24"/>
          <w:szCs w:val="24"/>
        </w:rPr>
        <w:t xml:space="preserve">Дата окончания приема заявок на участие в аукционе - </w:t>
      </w:r>
      <w:r>
        <w:rPr>
          <w:rFonts w:ascii="Times New Roman" w:hAnsi="Times New Roman" w:cs="Times New Roman"/>
          <w:sz w:val="24"/>
          <w:szCs w:val="24"/>
        </w:rPr>
        <w:t xml:space="preserve"> 10</w:t>
      </w:r>
      <w:r w:rsidRPr="00F64C47">
        <w:rPr>
          <w:rFonts w:ascii="Times New Roman" w:hAnsi="Times New Roman" w:cs="Times New Roman"/>
          <w:sz w:val="24"/>
          <w:szCs w:val="24"/>
        </w:rPr>
        <w:t xml:space="preserve"> августа 2020 года, 17:00 часов.</w:t>
      </w:r>
    </w:p>
    <w:p w:rsidR="00A71069" w:rsidRPr="00F64C47" w:rsidRDefault="00A71069" w:rsidP="00A71069">
      <w:pPr>
        <w:spacing w:after="0"/>
        <w:ind w:firstLine="720"/>
        <w:jc w:val="both"/>
        <w:rPr>
          <w:rFonts w:ascii="Times New Roman" w:hAnsi="Times New Roman" w:cs="Times New Roman"/>
          <w:sz w:val="24"/>
          <w:szCs w:val="24"/>
        </w:rPr>
      </w:pPr>
      <w:r w:rsidRPr="00F64C47">
        <w:rPr>
          <w:rFonts w:ascii="Times New Roman" w:hAnsi="Times New Roman" w:cs="Times New Roman"/>
          <w:b/>
          <w:sz w:val="24"/>
          <w:szCs w:val="24"/>
        </w:rPr>
        <w:t>Время и место приема заявок</w:t>
      </w:r>
      <w:r w:rsidRPr="00F64C47">
        <w:rPr>
          <w:rFonts w:ascii="Times New Roman" w:hAnsi="Times New Roman" w:cs="Times New Roman"/>
          <w:sz w:val="24"/>
          <w:szCs w:val="24"/>
        </w:rPr>
        <w:t xml:space="preserve"> – круглосуточно в сети Интернет по адресу: </w:t>
      </w:r>
      <w:hyperlink r:id="rId27" w:history="1">
        <w:r w:rsidRPr="00F64C47">
          <w:rPr>
            <w:rStyle w:val="a5"/>
            <w:rFonts w:ascii="Times New Roman" w:hAnsi="Times New Roman" w:cs="Times New Roman"/>
            <w:color w:val="auto"/>
            <w:sz w:val="24"/>
            <w:szCs w:val="24"/>
            <w:lang w:val="en-US"/>
          </w:rPr>
          <w:t>www</w:t>
        </w:r>
        <w:r w:rsidRPr="00F64C47">
          <w:rPr>
            <w:rStyle w:val="a5"/>
            <w:rFonts w:ascii="Times New Roman" w:hAnsi="Times New Roman" w:cs="Times New Roman"/>
            <w:color w:val="auto"/>
            <w:sz w:val="24"/>
            <w:szCs w:val="24"/>
          </w:rPr>
          <w:t>.</w:t>
        </w:r>
        <w:r w:rsidRPr="00F64C47">
          <w:rPr>
            <w:rStyle w:val="a5"/>
            <w:rFonts w:ascii="Times New Roman" w:hAnsi="Times New Roman" w:cs="Times New Roman"/>
            <w:color w:val="auto"/>
            <w:sz w:val="24"/>
            <w:szCs w:val="24"/>
            <w:lang w:val="en-US"/>
          </w:rPr>
          <w:t>roseltorg</w:t>
        </w:r>
        <w:r w:rsidRPr="00F64C47">
          <w:rPr>
            <w:rStyle w:val="a5"/>
            <w:rFonts w:ascii="Times New Roman" w:hAnsi="Times New Roman" w:cs="Times New Roman"/>
            <w:color w:val="auto"/>
            <w:sz w:val="24"/>
            <w:szCs w:val="24"/>
          </w:rPr>
          <w:t>.</w:t>
        </w:r>
        <w:r w:rsidRPr="00F64C47">
          <w:rPr>
            <w:rStyle w:val="a5"/>
            <w:rFonts w:ascii="Times New Roman" w:hAnsi="Times New Roman" w:cs="Times New Roman"/>
            <w:color w:val="auto"/>
            <w:sz w:val="24"/>
            <w:szCs w:val="24"/>
            <w:lang w:val="en-US"/>
          </w:rPr>
          <w:t>ru</w:t>
        </w:r>
      </w:hyperlink>
    </w:p>
    <w:p w:rsidR="00A71069" w:rsidRPr="00F64C47" w:rsidRDefault="00A71069" w:rsidP="00A71069">
      <w:pPr>
        <w:spacing w:after="0"/>
        <w:ind w:firstLine="720"/>
        <w:jc w:val="both"/>
        <w:rPr>
          <w:rFonts w:ascii="Times New Roman" w:hAnsi="Times New Roman" w:cs="Times New Roman"/>
          <w:sz w:val="24"/>
          <w:szCs w:val="24"/>
        </w:rPr>
      </w:pPr>
      <w:r w:rsidRPr="00F64C47">
        <w:rPr>
          <w:rFonts w:ascii="Times New Roman" w:hAnsi="Times New Roman" w:cs="Times New Roman"/>
          <w:b/>
          <w:sz w:val="24"/>
          <w:szCs w:val="24"/>
        </w:rPr>
        <w:t xml:space="preserve">Дата и место определения участников аукциона </w:t>
      </w:r>
      <w:r>
        <w:rPr>
          <w:rFonts w:ascii="Times New Roman" w:hAnsi="Times New Roman" w:cs="Times New Roman"/>
          <w:sz w:val="24"/>
          <w:szCs w:val="24"/>
        </w:rPr>
        <w:t>11</w:t>
      </w:r>
      <w:r w:rsidRPr="00F64C47">
        <w:rPr>
          <w:rFonts w:ascii="Times New Roman" w:hAnsi="Times New Roman" w:cs="Times New Roman"/>
          <w:sz w:val="24"/>
          <w:szCs w:val="24"/>
        </w:rPr>
        <w:t xml:space="preserve"> августа 2020г. </w:t>
      </w:r>
    </w:p>
    <w:p w:rsidR="00A71069" w:rsidRPr="00F64C47" w:rsidRDefault="00A71069" w:rsidP="00A71069">
      <w:pPr>
        <w:autoSpaceDE w:val="0"/>
        <w:autoSpaceDN w:val="0"/>
        <w:adjustRightInd w:val="0"/>
        <w:spacing w:after="0"/>
        <w:ind w:firstLine="709"/>
        <w:jc w:val="both"/>
        <w:textAlignment w:val="center"/>
        <w:rPr>
          <w:b/>
          <w:iCs/>
          <w:sz w:val="24"/>
          <w:szCs w:val="24"/>
        </w:rPr>
      </w:pPr>
      <w:r w:rsidRPr="00F64C47">
        <w:rPr>
          <w:rFonts w:ascii="Times New Roman" w:hAnsi="Times New Roman" w:cs="Times New Roman"/>
          <w:b/>
          <w:sz w:val="24"/>
          <w:szCs w:val="24"/>
        </w:rPr>
        <w:t>Дата, время и место подведения итогов аукциона (дата проведения аукциона) –</w:t>
      </w: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sz w:val="24"/>
          <w:szCs w:val="24"/>
        </w:rPr>
        <w:tab/>
        <w:t>14</w:t>
      </w:r>
      <w:r w:rsidRPr="00F64C47">
        <w:rPr>
          <w:rFonts w:ascii="Times New Roman" w:hAnsi="Times New Roman" w:cs="Times New Roman"/>
          <w:sz w:val="24"/>
          <w:szCs w:val="24"/>
        </w:rPr>
        <w:t xml:space="preserve"> августа 2020 года в 10 часов 00 минут по московскому времени  на электронной торговой площадке АО «Единая электронная торговая площадка»</w:t>
      </w:r>
      <w:r w:rsidRPr="00F64C47">
        <w:rPr>
          <w:rFonts w:ascii="Times New Roman" w:hAnsi="Times New Roman" w:cs="Times New Roman"/>
          <w:b/>
          <w:sz w:val="24"/>
          <w:szCs w:val="24"/>
        </w:rPr>
        <w:t xml:space="preserve"> </w:t>
      </w:r>
      <w:hyperlink r:id="rId28" w:history="1">
        <w:r w:rsidRPr="00F64C47">
          <w:rPr>
            <w:rStyle w:val="a5"/>
            <w:rFonts w:ascii="Times New Roman" w:hAnsi="Times New Roman" w:cs="Times New Roman"/>
            <w:color w:val="auto"/>
            <w:sz w:val="24"/>
            <w:szCs w:val="24"/>
            <w:lang w:val="en-US"/>
          </w:rPr>
          <w:t>www</w:t>
        </w:r>
        <w:r w:rsidRPr="00F64C47">
          <w:rPr>
            <w:rStyle w:val="a5"/>
            <w:rFonts w:ascii="Times New Roman" w:hAnsi="Times New Roman" w:cs="Times New Roman"/>
            <w:color w:val="auto"/>
            <w:sz w:val="24"/>
            <w:szCs w:val="24"/>
          </w:rPr>
          <w:t>.</w:t>
        </w:r>
        <w:r w:rsidRPr="00F64C47">
          <w:rPr>
            <w:rStyle w:val="a5"/>
            <w:rFonts w:ascii="Times New Roman" w:hAnsi="Times New Roman" w:cs="Times New Roman"/>
            <w:color w:val="auto"/>
            <w:sz w:val="24"/>
            <w:szCs w:val="24"/>
            <w:lang w:val="en-US"/>
          </w:rPr>
          <w:t>roseltorg</w:t>
        </w:r>
        <w:r w:rsidRPr="00F64C47">
          <w:rPr>
            <w:rStyle w:val="a5"/>
            <w:rFonts w:ascii="Times New Roman" w:hAnsi="Times New Roman" w:cs="Times New Roman"/>
            <w:color w:val="auto"/>
            <w:sz w:val="24"/>
            <w:szCs w:val="24"/>
          </w:rPr>
          <w:t>.</w:t>
        </w:r>
        <w:r w:rsidRPr="00F64C47">
          <w:rPr>
            <w:rStyle w:val="a5"/>
            <w:rFonts w:ascii="Times New Roman" w:hAnsi="Times New Roman" w:cs="Times New Roman"/>
            <w:color w:val="auto"/>
            <w:sz w:val="24"/>
            <w:szCs w:val="24"/>
            <w:lang w:val="en-US"/>
          </w:rPr>
          <w:t>ru</w:t>
        </w:r>
      </w:hyperlink>
      <w:r w:rsidRPr="00F64C47">
        <w:rPr>
          <w:rFonts w:ascii="Times New Roman" w:hAnsi="Times New Roman" w:cs="Times New Roman"/>
          <w:sz w:val="24"/>
          <w:szCs w:val="24"/>
        </w:rPr>
        <w:t>.</w:t>
      </w:r>
    </w:p>
    <w:p w:rsidR="00A71069" w:rsidRDefault="00A71069" w:rsidP="00A71069">
      <w:pPr>
        <w:pStyle w:val="21"/>
        <w:tabs>
          <w:tab w:val="left" w:pos="0"/>
        </w:tabs>
        <w:spacing w:after="0" w:line="276" w:lineRule="auto"/>
        <w:jc w:val="center"/>
        <w:rPr>
          <w:b/>
          <w:iCs/>
          <w:sz w:val="24"/>
          <w:szCs w:val="24"/>
        </w:rPr>
      </w:pPr>
    </w:p>
    <w:p w:rsidR="00A71069" w:rsidRPr="00F110F3" w:rsidRDefault="00A71069" w:rsidP="00A71069">
      <w:pPr>
        <w:pStyle w:val="21"/>
        <w:tabs>
          <w:tab w:val="left" w:pos="0"/>
        </w:tabs>
        <w:spacing w:after="0" w:line="276" w:lineRule="auto"/>
        <w:jc w:val="center"/>
        <w:rPr>
          <w:b/>
          <w:iCs/>
          <w:sz w:val="24"/>
          <w:szCs w:val="24"/>
        </w:rPr>
      </w:pPr>
      <w:r w:rsidRPr="00F110F3">
        <w:rPr>
          <w:b/>
          <w:iCs/>
          <w:sz w:val="24"/>
          <w:szCs w:val="24"/>
        </w:rPr>
        <w:t>2. Сведения о предмете торгов</w:t>
      </w:r>
    </w:p>
    <w:p w:rsidR="00A71069" w:rsidRDefault="00A71069" w:rsidP="00A71069">
      <w:pPr>
        <w:pStyle w:val="21"/>
        <w:spacing w:after="0" w:line="276" w:lineRule="auto"/>
        <w:ind w:firstLine="709"/>
        <w:rPr>
          <w:sz w:val="24"/>
          <w:szCs w:val="24"/>
        </w:rPr>
      </w:pPr>
      <w:r w:rsidRPr="00F110F3">
        <w:rPr>
          <w:b/>
          <w:sz w:val="24"/>
          <w:szCs w:val="24"/>
        </w:rPr>
        <w:t>Наименования и иные позволяющие его индивидуализировать сведения.</w:t>
      </w:r>
      <w:r w:rsidRPr="00F110F3">
        <w:rPr>
          <w:sz w:val="24"/>
          <w:szCs w:val="24"/>
        </w:rPr>
        <w:t xml:space="preserve"> </w:t>
      </w:r>
    </w:p>
    <w:p w:rsidR="00A71069" w:rsidRPr="000E6B94" w:rsidRDefault="00A71069" w:rsidP="00A71069">
      <w:pPr>
        <w:pStyle w:val="21"/>
        <w:spacing w:after="0" w:line="276" w:lineRule="auto"/>
        <w:ind w:firstLine="709"/>
        <w:rPr>
          <w:sz w:val="24"/>
          <w:szCs w:val="24"/>
        </w:rPr>
      </w:pPr>
      <w:r w:rsidRPr="00F110F3">
        <w:rPr>
          <w:b/>
          <w:sz w:val="24"/>
          <w:szCs w:val="24"/>
        </w:rPr>
        <w:t xml:space="preserve">Лот №1: </w:t>
      </w:r>
      <w:r>
        <w:rPr>
          <w:b/>
          <w:sz w:val="24"/>
          <w:szCs w:val="24"/>
        </w:rPr>
        <w:t xml:space="preserve"> </w:t>
      </w:r>
      <w:r w:rsidRPr="00D21F28">
        <w:rPr>
          <w:sz w:val="24"/>
          <w:szCs w:val="24"/>
        </w:rPr>
        <w:t>Авто</w:t>
      </w:r>
      <w:r>
        <w:rPr>
          <w:sz w:val="24"/>
          <w:szCs w:val="24"/>
        </w:rPr>
        <w:t>бус (13 мест)</w:t>
      </w:r>
      <w:r w:rsidRPr="00D21F28">
        <w:rPr>
          <w:sz w:val="24"/>
          <w:szCs w:val="24"/>
        </w:rPr>
        <w:t xml:space="preserve"> ГАЗ – 32213</w:t>
      </w:r>
      <w:r>
        <w:rPr>
          <w:sz w:val="24"/>
          <w:szCs w:val="24"/>
        </w:rPr>
        <w:t>2</w:t>
      </w:r>
      <w:r w:rsidRPr="00D21F28">
        <w:rPr>
          <w:sz w:val="24"/>
          <w:szCs w:val="24"/>
        </w:rPr>
        <w:t xml:space="preserve">, государственный регистрационный знак №  А </w:t>
      </w:r>
      <w:r>
        <w:rPr>
          <w:sz w:val="24"/>
          <w:szCs w:val="24"/>
        </w:rPr>
        <w:t>572</w:t>
      </w:r>
      <w:r w:rsidRPr="00D21F28">
        <w:rPr>
          <w:sz w:val="24"/>
          <w:szCs w:val="24"/>
        </w:rPr>
        <w:t xml:space="preserve"> </w:t>
      </w:r>
      <w:r>
        <w:rPr>
          <w:sz w:val="24"/>
          <w:szCs w:val="24"/>
        </w:rPr>
        <w:t>ОО 08, 2006</w:t>
      </w:r>
      <w:r w:rsidRPr="00D21F28">
        <w:rPr>
          <w:sz w:val="24"/>
          <w:szCs w:val="24"/>
        </w:rPr>
        <w:t xml:space="preserve"> года выпуска, Пас</w:t>
      </w:r>
      <w:r>
        <w:rPr>
          <w:sz w:val="24"/>
          <w:szCs w:val="24"/>
        </w:rPr>
        <w:t>порт транспортного средства 52 МК</w:t>
      </w:r>
      <w:r w:rsidRPr="00D21F28">
        <w:rPr>
          <w:sz w:val="24"/>
          <w:szCs w:val="24"/>
        </w:rPr>
        <w:t xml:space="preserve"> </w:t>
      </w:r>
      <w:r>
        <w:rPr>
          <w:sz w:val="24"/>
          <w:szCs w:val="24"/>
        </w:rPr>
        <w:t>275597</w:t>
      </w:r>
      <w:r w:rsidRPr="00D21F28">
        <w:rPr>
          <w:sz w:val="24"/>
          <w:szCs w:val="24"/>
        </w:rPr>
        <w:t>, идентификационный номер (</w:t>
      </w:r>
      <w:r w:rsidRPr="00D21F28">
        <w:rPr>
          <w:sz w:val="24"/>
          <w:szCs w:val="24"/>
          <w:lang w:val="en-US"/>
        </w:rPr>
        <w:t>VIN</w:t>
      </w:r>
      <w:r w:rsidRPr="00D21F28">
        <w:rPr>
          <w:sz w:val="24"/>
          <w:szCs w:val="24"/>
        </w:rPr>
        <w:t>)  Х9632213</w:t>
      </w:r>
      <w:r>
        <w:rPr>
          <w:sz w:val="24"/>
          <w:szCs w:val="24"/>
        </w:rPr>
        <w:t>260495668</w:t>
      </w:r>
      <w:r w:rsidRPr="00F110F3">
        <w:rPr>
          <w:sz w:val="24"/>
          <w:szCs w:val="24"/>
        </w:rPr>
        <w:t xml:space="preserve"> (далее – Имущество</w:t>
      </w:r>
      <w:r w:rsidRPr="000E6B94">
        <w:rPr>
          <w:sz w:val="24"/>
          <w:szCs w:val="24"/>
        </w:rPr>
        <w:t>).</w:t>
      </w:r>
    </w:p>
    <w:p w:rsidR="00A71069" w:rsidRDefault="00A71069" w:rsidP="00A71069">
      <w:pPr>
        <w:spacing w:after="0"/>
        <w:ind w:firstLine="284"/>
        <w:jc w:val="both"/>
        <w:rPr>
          <w:rFonts w:ascii="Times New Roman" w:hAnsi="Times New Roman" w:cs="Times New Roman"/>
          <w:sz w:val="24"/>
          <w:szCs w:val="24"/>
        </w:rPr>
      </w:pPr>
      <w:r w:rsidRPr="000E6B94">
        <w:rPr>
          <w:rFonts w:ascii="Times New Roman" w:hAnsi="Times New Roman" w:cs="Times New Roman"/>
          <w:sz w:val="24"/>
          <w:szCs w:val="24"/>
        </w:rPr>
        <w:tab/>
      </w:r>
      <w:r w:rsidRPr="000E6B94">
        <w:rPr>
          <w:rFonts w:ascii="Times New Roman" w:hAnsi="Times New Roman" w:cs="Times New Roman"/>
          <w:b/>
          <w:sz w:val="24"/>
          <w:szCs w:val="24"/>
        </w:rPr>
        <w:t>Начальная цена продажи имущества</w:t>
      </w:r>
      <w:r w:rsidRPr="000E6B94">
        <w:rPr>
          <w:rFonts w:ascii="Times New Roman" w:hAnsi="Times New Roman" w:cs="Times New Roman"/>
          <w:sz w:val="24"/>
          <w:szCs w:val="24"/>
        </w:rPr>
        <w:t xml:space="preserve"> –</w:t>
      </w:r>
      <w:r>
        <w:rPr>
          <w:rFonts w:ascii="Times New Roman" w:hAnsi="Times New Roman" w:cs="Times New Roman"/>
          <w:sz w:val="24"/>
          <w:szCs w:val="24"/>
        </w:rPr>
        <w:t xml:space="preserve">58 100 (пятьдесят восемь тысяч сто рублей, 00 копеек) </w:t>
      </w:r>
      <w:r w:rsidRPr="000E6B94">
        <w:rPr>
          <w:rFonts w:ascii="Times New Roman" w:hAnsi="Times New Roman" w:cs="Times New Roman"/>
          <w:sz w:val="24"/>
          <w:szCs w:val="24"/>
        </w:rPr>
        <w:t xml:space="preserve"> с учетом НДС, определенная на основании отчета по определению рыночной стоимости здания, составленного в соответствии с законодательством об оценочной деятельности.</w:t>
      </w:r>
    </w:p>
    <w:p w:rsidR="00A71069" w:rsidRPr="00F110F3" w:rsidRDefault="00A71069" w:rsidP="00A71069">
      <w:pPr>
        <w:pStyle w:val="ConsPlusNormal"/>
        <w:spacing w:line="276" w:lineRule="auto"/>
        <w:ind w:firstLine="851"/>
        <w:jc w:val="both"/>
        <w:rPr>
          <w:sz w:val="24"/>
          <w:szCs w:val="24"/>
        </w:rPr>
      </w:pPr>
      <w:r w:rsidRPr="00F110F3">
        <w:rPr>
          <w:b/>
          <w:sz w:val="24"/>
          <w:szCs w:val="24"/>
        </w:rPr>
        <w:lastRenderedPageBreak/>
        <w:t xml:space="preserve">Шаг аукциона (величина повышения начальной цены) </w:t>
      </w:r>
      <w:r w:rsidRPr="00F110F3">
        <w:rPr>
          <w:sz w:val="24"/>
          <w:szCs w:val="24"/>
        </w:rPr>
        <w:t xml:space="preserve">– </w:t>
      </w:r>
      <w:r>
        <w:rPr>
          <w:sz w:val="24"/>
          <w:szCs w:val="24"/>
        </w:rPr>
        <w:t>581,00</w:t>
      </w:r>
      <w:r w:rsidRPr="00F110F3">
        <w:rPr>
          <w:sz w:val="24"/>
          <w:szCs w:val="24"/>
        </w:rPr>
        <w:br/>
        <w:t>(</w:t>
      </w:r>
      <w:r>
        <w:rPr>
          <w:sz w:val="24"/>
          <w:szCs w:val="24"/>
        </w:rPr>
        <w:t>восемьсот пятьдесят один рубль, 00 копеек</w:t>
      </w:r>
      <w:r w:rsidRPr="00F110F3">
        <w:rPr>
          <w:sz w:val="24"/>
          <w:szCs w:val="24"/>
        </w:rPr>
        <w:t xml:space="preserve">)  - 1% от начальной цены продажи имущества. </w:t>
      </w:r>
    </w:p>
    <w:p w:rsidR="00A71069" w:rsidRPr="00F110F3" w:rsidRDefault="00A71069" w:rsidP="00A71069">
      <w:pPr>
        <w:pStyle w:val="21"/>
        <w:spacing w:after="0" w:line="276" w:lineRule="auto"/>
        <w:ind w:firstLine="709"/>
        <w:rPr>
          <w:bCs/>
          <w:iCs/>
          <w:sz w:val="24"/>
          <w:szCs w:val="24"/>
        </w:rPr>
      </w:pPr>
      <w:r w:rsidRPr="00F110F3">
        <w:rPr>
          <w:b/>
          <w:sz w:val="24"/>
          <w:szCs w:val="24"/>
        </w:rPr>
        <w:t>Обременения имущества</w:t>
      </w:r>
      <w:r w:rsidRPr="00F110F3">
        <w:rPr>
          <w:sz w:val="24"/>
          <w:szCs w:val="24"/>
        </w:rPr>
        <w:t xml:space="preserve"> - отсутствуют</w:t>
      </w:r>
      <w:r w:rsidRPr="00F110F3">
        <w:rPr>
          <w:bCs/>
          <w:iCs/>
          <w:sz w:val="24"/>
          <w:szCs w:val="24"/>
        </w:rPr>
        <w:t>.</w:t>
      </w:r>
    </w:p>
    <w:p w:rsidR="00A71069" w:rsidRPr="00F110F3" w:rsidRDefault="00A71069" w:rsidP="00A71069">
      <w:pPr>
        <w:pStyle w:val="21"/>
        <w:spacing w:after="0" w:line="276" w:lineRule="auto"/>
        <w:ind w:right="57" w:firstLine="720"/>
        <w:rPr>
          <w:b/>
          <w:sz w:val="24"/>
          <w:szCs w:val="24"/>
        </w:rPr>
      </w:pPr>
      <w:r w:rsidRPr="00F110F3">
        <w:rPr>
          <w:b/>
          <w:sz w:val="24"/>
          <w:szCs w:val="24"/>
        </w:rPr>
        <w:t>Информация о предыдущих торгах по продаже данного имущества, которые не состоялись, были отменены, признаны недействительными с указанием соответствующей причины (отсутствие заявок, явка только одного покупателя, иная</w:t>
      </w:r>
      <w:r w:rsidRPr="00F110F3">
        <w:rPr>
          <w:b/>
          <w:i/>
          <w:sz w:val="24"/>
          <w:szCs w:val="24"/>
        </w:rPr>
        <w:t xml:space="preserve"> </w:t>
      </w:r>
      <w:r w:rsidRPr="00F110F3">
        <w:rPr>
          <w:b/>
          <w:sz w:val="24"/>
          <w:szCs w:val="24"/>
        </w:rPr>
        <w:t>причина):</w:t>
      </w:r>
    </w:p>
    <w:p w:rsidR="00A71069" w:rsidRPr="00F110F3" w:rsidRDefault="00A71069" w:rsidP="00A71069">
      <w:pPr>
        <w:pStyle w:val="21"/>
        <w:spacing w:after="0" w:line="276" w:lineRule="auto"/>
        <w:ind w:right="57" w:firstLine="720"/>
        <w:rPr>
          <w:sz w:val="24"/>
          <w:szCs w:val="24"/>
        </w:rPr>
      </w:pPr>
      <w:r w:rsidRPr="00F110F3">
        <w:rPr>
          <w:sz w:val="24"/>
          <w:szCs w:val="24"/>
        </w:rPr>
        <w:t xml:space="preserve">Торги по продаже вышеуказанного объекта муниципального имущества, осуществляемые в порядке приватизации муниципального имущества, ранее Администрацией не проводились. </w:t>
      </w:r>
    </w:p>
    <w:p w:rsidR="00A71069" w:rsidRDefault="00A71069" w:rsidP="00A71069">
      <w:pPr>
        <w:pStyle w:val="23"/>
        <w:spacing w:after="0" w:line="276" w:lineRule="auto"/>
        <w:ind w:left="0" w:firstLine="283"/>
        <w:rPr>
          <w:spacing w:val="-4"/>
          <w:sz w:val="24"/>
          <w:szCs w:val="24"/>
        </w:rPr>
      </w:pPr>
      <w:r w:rsidRPr="00F110F3">
        <w:rPr>
          <w:b/>
          <w:sz w:val="24"/>
          <w:szCs w:val="24"/>
        </w:rPr>
        <w:tab/>
        <w:t xml:space="preserve">Порядок ознакомления покупателей с информацией - </w:t>
      </w:r>
      <w:r w:rsidRPr="00F110F3">
        <w:rPr>
          <w:sz w:val="24"/>
          <w:szCs w:val="24"/>
        </w:rPr>
        <w:t xml:space="preserve">с иной информацией о продаваемом имуществе, имеющейся в постановлении продавца, покупатели могут ознакомиться по рабочим дням с понедельника по пятницу с 8-00 до 17-00, перерыв с 12-00 по 13-00 в течение всего периода приема заявок по адресу: </w:t>
      </w:r>
      <w:r w:rsidRPr="00F110F3">
        <w:rPr>
          <w:spacing w:val="-4"/>
          <w:sz w:val="24"/>
          <w:szCs w:val="24"/>
        </w:rPr>
        <w:t xml:space="preserve">359300, Республика Калмыкия, Юстинский район, п. Цаган Аман, ул. Советская, д. 46, </w:t>
      </w:r>
      <w:r w:rsidRPr="00F110F3">
        <w:rPr>
          <w:bCs/>
          <w:iCs/>
          <w:sz w:val="24"/>
          <w:szCs w:val="24"/>
        </w:rPr>
        <w:t>Администрация Юстинского районного муниципального образования Республики Калмыкия</w:t>
      </w:r>
      <w:r w:rsidRPr="00F110F3">
        <w:rPr>
          <w:sz w:val="24"/>
          <w:szCs w:val="24"/>
        </w:rPr>
        <w:t>, 3</w:t>
      </w:r>
      <w:r w:rsidRPr="00F110F3">
        <w:rPr>
          <w:spacing w:val="-4"/>
          <w:sz w:val="24"/>
          <w:szCs w:val="24"/>
        </w:rPr>
        <w:t xml:space="preserve"> этаж, Отдел развития АПК АЮРМО РК, </w:t>
      </w:r>
      <w:r w:rsidRPr="00F110F3">
        <w:rPr>
          <w:sz w:val="24"/>
          <w:szCs w:val="24"/>
        </w:rPr>
        <w:t>контактный телефон: 8(84744), 9-23-63, 9-10-48.</w:t>
      </w:r>
      <w:r w:rsidRPr="00F110F3">
        <w:rPr>
          <w:spacing w:val="-4"/>
          <w:sz w:val="24"/>
          <w:szCs w:val="24"/>
        </w:rPr>
        <w:t xml:space="preserve"> </w:t>
      </w:r>
    </w:p>
    <w:p w:rsidR="00A71069" w:rsidRPr="00F110F3" w:rsidRDefault="00A71069" w:rsidP="00A71069">
      <w:pPr>
        <w:pStyle w:val="23"/>
        <w:spacing w:after="0" w:line="276" w:lineRule="auto"/>
        <w:ind w:left="0" w:firstLine="283"/>
        <w:rPr>
          <w:sz w:val="24"/>
          <w:szCs w:val="24"/>
        </w:rPr>
      </w:pPr>
      <w:r w:rsidRPr="00F110F3">
        <w:rPr>
          <w:spacing w:val="-4"/>
          <w:sz w:val="24"/>
          <w:szCs w:val="24"/>
        </w:rPr>
        <w:t xml:space="preserve">Настоящее информационное сообщение размещено </w:t>
      </w:r>
      <w:r w:rsidRPr="00F110F3">
        <w:rPr>
          <w:sz w:val="24"/>
          <w:szCs w:val="24"/>
        </w:rPr>
        <w:t xml:space="preserve">на официальном </w:t>
      </w:r>
      <w:hyperlink r:id="rId29" w:history="1">
        <w:r w:rsidRPr="00F110F3">
          <w:rPr>
            <w:sz w:val="24"/>
            <w:szCs w:val="24"/>
          </w:rPr>
          <w:t>сайте</w:t>
        </w:r>
      </w:hyperlink>
      <w:r w:rsidRPr="00F110F3">
        <w:rPr>
          <w:sz w:val="24"/>
          <w:szCs w:val="24"/>
        </w:rPr>
        <w:t xml:space="preserve"> Администрации Юстинского районного муниципального образования  Республики Калмыкия </w:t>
      </w:r>
      <w:hyperlink r:id="rId30" w:history="1">
        <w:r w:rsidRPr="00F110F3">
          <w:rPr>
            <w:rStyle w:val="a5"/>
            <w:sz w:val="24"/>
            <w:szCs w:val="24"/>
          </w:rPr>
          <w:t>http://юстинский-район.рф/</w:t>
        </w:r>
      </w:hyperlink>
      <w:r w:rsidRPr="00F110F3">
        <w:rPr>
          <w:sz w:val="24"/>
          <w:szCs w:val="24"/>
        </w:rPr>
        <w:t xml:space="preserve">, в муниципальной газете Юстинского РМО РК </w:t>
      </w:r>
      <w:r w:rsidRPr="00F64C47">
        <w:rPr>
          <w:sz w:val="24"/>
          <w:szCs w:val="24"/>
        </w:rPr>
        <w:t>«Муниципальный Вестник» № 12 от 08.07.2020 года, официальном сайте Российской Фед</w:t>
      </w:r>
      <w:r w:rsidRPr="00707FA6">
        <w:rPr>
          <w:sz w:val="24"/>
          <w:szCs w:val="24"/>
        </w:rPr>
        <w:t>ерации для размещения информ</w:t>
      </w:r>
      <w:r w:rsidRPr="00F110F3">
        <w:rPr>
          <w:sz w:val="24"/>
          <w:szCs w:val="24"/>
        </w:rPr>
        <w:t xml:space="preserve">ации о проведении торгов  </w:t>
      </w:r>
      <w:hyperlink r:id="rId31" w:history="1">
        <w:r w:rsidRPr="00F110F3">
          <w:rPr>
            <w:rStyle w:val="a5"/>
            <w:sz w:val="24"/>
            <w:szCs w:val="24"/>
            <w:lang w:val="en-US"/>
          </w:rPr>
          <w:t>www</w:t>
        </w:r>
        <w:r w:rsidRPr="00F110F3">
          <w:rPr>
            <w:rStyle w:val="a5"/>
            <w:sz w:val="24"/>
            <w:szCs w:val="24"/>
          </w:rPr>
          <w:t>.</w:t>
        </w:r>
        <w:r w:rsidRPr="00F110F3">
          <w:rPr>
            <w:rStyle w:val="a5"/>
            <w:sz w:val="24"/>
            <w:szCs w:val="24"/>
            <w:lang w:val="en-US"/>
          </w:rPr>
          <w:t>torgi</w:t>
        </w:r>
        <w:r w:rsidRPr="00F110F3">
          <w:rPr>
            <w:rStyle w:val="a5"/>
            <w:sz w:val="24"/>
            <w:szCs w:val="24"/>
          </w:rPr>
          <w:t>.</w:t>
        </w:r>
        <w:r w:rsidRPr="00F110F3">
          <w:rPr>
            <w:rStyle w:val="a5"/>
            <w:sz w:val="24"/>
            <w:szCs w:val="24"/>
            <w:lang w:val="en-US"/>
          </w:rPr>
          <w:t>gov</w:t>
        </w:r>
        <w:r w:rsidRPr="00F110F3">
          <w:rPr>
            <w:rStyle w:val="a5"/>
            <w:sz w:val="24"/>
            <w:szCs w:val="24"/>
          </w:rPr>
          <w:t>.</w:t>
        </w:r>
        <w:r w:rsidRPr="00F110F3">
          <w:rPr>
            <w:rStyle w:val="a5"/>
            <w:sz w:val="24"/>
            <w:szCs w:val="24"/>
            <w:lang w:val="en-US"/>
          </w:rPr>
          <w:t>ru</w:t>
        </w:r>
      </w:hyperlink>
      <w:r w:rsidRPr="00F110F3">
        <w:rPr>
          <w:sz w:val="24"/>
          <w:szCs w:val="24"/>
        </w:rPr>
        <w:t>, официальном сайте электронной торговой площадки АО «Единая электронная торговая площадка»</w:t>
      </w:r>
      <w:r w:rsidRPr="00F110F3">
        <w:rPr>
          <w:b/>
          <w:sz w:val="24"/>
          <w:szCs w:val="24"/>
        </w:rPr>
        <w:t xml:space="preserve"> </w:t>
      </w:r>
      <w:hyperlink r:id="rId32" w:history="1">
        <w:r w:rsidRPr="00F110F3">
          <w:rPr>
            <w:rStyle w:val="a5"/>
            <w:sz w:val="24"/>
            <w:szCs w:val="24"/>
            <w:lang w:val="en-US"/>
          </w:rPr>
          <w:t>www</w:t>
        </w:r>
        <w:r w:rsidRPr="00F110F3">
          <w:rPr>
            <w:rStyle w:val="a5"/>
            <w:sz w:val="24"/>
            <w:szCs w:val="24"/>
          </w:rPr>
          <w:t>.</w:t>
        </w:r>
        <w:r w:rsidRPr="00F110F3">
          <w:rPr>
            <w:rStyle w:val="a5"/>
            <w:sz w:val="24"/>
            <w:szCs w:val="24"/>
            <w:lang w:val="en-US"/>
          </w:rPr>
          <w:t>roseltorg</w:t>
        </w:r>
        <w:r w:rsidRPr="00F110F3">
          <w:rPr>
            <w:rStyle w:val="a5"/>
            <w:sz w:val="24"/>
            <w:szCs w:val="24"/>
          </w:rPr>
          <w:t>.</w:t>
        </w:r>
        <w:r w:rsidRPr="00F110F3">
          <w:rPr>
            <w:rStyle w:val="a5"/>
            <w:sz w:val="24"/>
            <w:szCs w:val="24"/>
            <w:lang w:val="en-US"/>
          </w:rPr>
          <w:t>ru</w:t>
        </w:r>
      </w:hyperlink>
      <w:r w:rsidRPr="00F110F3">
        <w:rPr>
          <w:sz w:val="24"/>
          <w:szCs w:val="24"/>
        </w:rPr>
        <w:t xml:space="preserve">. </w:t>
      </w:r>
    </w:p>
    <w:p w:rsidR="00A71069" w:rsidRPr="00F110F3" w:rsidRDefault="00A71069" w:rsidP="00A71069">
      <w:pPr>
        <w:autoSpaceDE w:val="0"/>
        <w:autoSpaceDN w:val="0"/>
        <w:adjustRightInd w:val="0"/>
        <w:spacing w:after="0"/>
        <w:ind w:firstLine="540"/>
        <w:rPr>
          <w:rFonts w:ascii="Times New Roman" w:hAnsi="Times New Roman" w:cs="Times New Roman"/>
          <w:sz w:val="24"/>
          <w:szCs w:val="24"/>
        </w:rPr>
      </w:pPr>
      <w:r w:rsidRPr="00F110F3">
        <w:rPr>
          <w:rFonts w:ascii="Times New Roman" w:hAnsi="Times New Roman" w:cs="Times New Roman"/>
          <w:sz w:val="24"/>
          <w:szCs w:val="24"/>
        </w:rPr>
        <w:tab/>
        <w:t xml:space="preserve"> </w:t>
      </w:r>
    </w:p>
    <w:p w:rsidR="00A71069" w:rsidRPr="00F110F3" w:rsidRDefault="00A71069" w:rsidP="00A71069">
      <w:pPr>
        <w:pStyle w:val="2"/>
        <w:numPr>
          <w:ilvl w:val="0"/>
          <w:numId w:val="0"/>
        </w:numPr>
        <w:spacing w:line="276" w:lineRule="auto"/>
        <w:rPr>
          <w:sz w:val="24"/>
          <w:szCs w:val="24"/>
        </w:rPr>
      </w:pPr>
      <w:r w:rsidRPr="00F110F3">
        <w:rPr>
          <w:sz w:val="24"/>
          <w:szCs w:val="24"/>
        </w:rPr>
        <w:tab/>
        <w:t>3. Ограничения участия отдельных категорий физических лиц и юридических лиц в приватизации имущества</w:t>
      </w:r>
    </w:p>
    <w:p w:rsidR="00A71069" w:rsidRPr="00F110F3" w:rsidRDefault="00A71069" w:rsidP="00A71069">
      <w:pPr>
        <w:pStyle w:val="23"/>
        <w:tabs>
          <w:tab w:val="left" w:pos="709"/>
        </w:tabs>
        <w:spacing w:after="0" w:line="276" w:lineRule="auto"/>
        <w:ind w:left="0"/>
        <w:rPr>
          <w:sz w:val="24"/>
          <w:szCs w:val="24"/>
          <w:shd w:val="clear" w:color="auto" w:fill="FFFFFF"/>
        </w:rPr>
      </w:pPr>
      <w:r w:rsidRPr="00F110F3">
        <w:rPr>
          <w:sz w:val="24"/>
          <w:szCs w:val="24"/>
        </w:rPr>
        <w:tab/>
      </w:r>
      <w:r w:rsidRPr="00F110F3">
        <w:rPr>
          <w:sz w:val="24"/>
          <w:szCs w:val="24"/>
          <w:shd w:val="clear" w:color="auto" w:fill="FFFFFF"/>
        </w:rPr>
        <w:t>Покупателями выставляемого на продажу имущества могут быть любые физические и юридические лица, за исключением указанных в статье 5 Федерального закона от 21.12.2001 № 178-ФЗ «О приватизации государственного и муниципального имущества».</w:t>
      </w:r>
    </w:p>
    <w:p w:rsidR="00A71069" w:rsidRPr="00F110F3" w:rsidRDefault="00A71069" w:rsidP="00A71069">
      <w:pPr>
        <w:autoSpaceDE w:val="0"/>
        <w:autoSpaceDN w:val="0"/>
        <w:adjustRightInd w:val="0"/>
        <w:spacing w:after="0"/>
        <w:ind w:firstLine="709"/>
        <w:jc w:val="both"/>
        <w:rPr>
          <w:rFonts w:ascii="Times New Roman" w:eastAsia="Calibri" w:hAnsi="Times New Roman" w:cs="Times New Roman"/>
          <w:sz w:val="24"/>
          <w:szCs w:val="24"/>
        </w:rPr>
      </w:pPr>
      <w:r w:rsidRPr="00F110F3">
        <w:rPr>
          <w:rFonts w:ascii="Times New Roman" w:eastAsia="Calibri" w:hAnsi="Times New Roman" w:cs="Times New Roman"/>
          <w:sz w:val="24"/>
          <w:szCs w:val="24"/>
        </w:rPr>
        <w:t>В случае, если впоследствии будет установлено, что покупатель государственного имущества не имел законного права на его приобретение, соответствующая сделка является ничтожной.</w:t>
      </w:r>
    </w:p>
    <w:p w:rsidR="00A71069" w:rsidRPr="00F110F3" w:rsidRDefault="00A71069" w:rsidP="00A71069">
      <w:pPr>
        <w:pStyle w:val="3"/>
        <w:spacing w:after="0" w:line="276" w:lineRule="auto"/>
        <w:jc w:val="center"/>
        <w:rPr>
          <w:b/>
          <w:sz w:val="24"/>
          <w:szCs w:val="24"/>
        </w:rPr>
      </w:pPr>
      <w:r w:rsidRPr="00F110F3">
        <w:rPr>
          <w:b/>
          <w:bCs/>
          <w:sz w:val="24"/>
          <w:szCs w:val="24"/>
        </w:rPr>
        <w:t>4.</w:t>
      </w:r>
      <w:r w:rsidRPr="00F110F3">
        <w:rPr>
          <w:b/>
          <w:sz w:val="24"/>
          <w:szCs w:val="24"/>
        </w:rPr>
        <w:t xml:space="preserve"> Размер, порядок, срок внесения задатка и его возврата</w:t>
      </w:r>
    </w:p>
    <w:p w:rsidR="00A71069" w:rsidRPr="00F110F3" w:rsidRDefault="00A71069" w:rsidP="00A71069">
      <w:pPr>
        <w:pStyle w:val="3"/>
        <w:spacing w:after="0" w:line="276" w:lineRule="auto"/>
        <w:ind w:left="0"/>
        <w:rPr>
          <w:sz w:val="24"/>
          <w:szCs w:val="24"/>
        </w:rPr>
      </w:pPr>
      <w:r w:rsidRPr="00F110F3">
        <w:rPr>
          <w:sz w:val="24"/>
          <w:szCs w:val="24"/>
        </w:rPr>
        <w:tab/>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A71069" w:rsidRPr="00F110F3" w:rsidRDefault="00A71069" w:rsidP="00A71069">
      <w:pPr>
        <w:pStyle w:val="ConsPlusNormal"/>
        <w:spacing w:line="276" w:lineRule="auto"/>
        <w:ind w:firstLine="709"/>
        <w:jc w:val="both"/>
        <w:rPr>
          <w:b/>
          <w:sz w:val="24"/>
          <w:szCs w:val="24"/>
        </w:rPr>
      </w:pPr>
      <w:r w:rsidRPr="00F110F3">
        <w:rPr>
          <w:sz w:val="24"/>
          <w:szCs w:val="24"/>
        </w:rPr>
        <w:t xml:space="preserve">Задаток составляет </w:t>
      </w:r>
      <w:r>
        <w:rPr>
          <w:b/>
          <w:sz w:val="24"/>
          <w:szCs w:val="24"/>
        </w:rPr>
        <w:t>11 620</w:t>
      </w:r>
      <w:r w:rsidRPr="00F110F3">
        <w:rPr>
          <w:b/>
          <w:sz w:val="24"/>
          <w:szCs w:val="24"/>
        </w:rPr>
        <w:t xml:space="preserve"> (</w:t>
      </w:r>
      <w:r>
        <w:rPr>
          <w:b/>
          <w:sz w:val="24"/>
          <w:szCs w:val="24"/>
        </w:rPr>
        <w:t>одиннадцать  тысяч шестьсот  двадцать) рублей, 0</w:t>
      </w:r>
      <w:r w:rsidRPr="00F110F3">
        <w:rPr>
          <w:b/>
          <w:sz w:val="24"/>
          <w:szCs w:val="24"/>
        </w:rPr>
        <w:t xml:space="preserve">0 копеек </w:t>
      </w:r>
      <w:r w:rsidRPr="00F110F3">
        <w:rPr>
          <w:sz w:val="24"/>
          <w:szCs w:val="24"/>
        </w:rPr>
        <w:t>(20% начальной цены продажи имущества).</w:t>
      </w:r>
    </w:p>
    <w:p w:rsidR="00A71069" w:rsidRPr="00E831A4" w:rsidRDefault="00A71069" w:rsidP="00A71069">
      <w:pPr>
        <w:pStyle w:val="ConsPlusNormal"/>
        <w:spacing w:line="276" w:lineRule="auto"/>
        <w:ind w:firstLine="540"/>
        <w:jc w:val="both"/>
        <w:rPr>
          <w:sz w:val="24"/>
          <w:szCs w:val="24"/>
        </w:rPr>
      </w:pPr>
      <w:r w:rsidRPr="00F110F3">
        <w:rPr>
          <w:bCs/>
          <w:sz w:val="24"/>
          <w:szCs w:val="24"/>
        </w:rPr>
        <w:tab/>
        <w:t xml:space="preserve">Задаток </w:t>
      </w:r>
      <w:r w:rsidRPr="00F110F3">
        <w:rPr>
          <w:sz w:val="24"/>
          <w:szCs w:val="24"/>
        </w:rPr>
        <w:t xml:space="preserve">должен </w:t>
      </w:r>
      <w:r>
        <w:rPr>
          <w:bCs/>
          <w:sz w:val="24"/>
          <w:szCs w:val="24"/>
        </w:rPr>
        <w:t>быть внесен П</w:t>
      </w:r>
      <w:r w:rsidRPr="00F110F3">
        <w:rPr>
          <w:bCs/>
          <w:sz w:val="24"/>
          <w:szCs w:val="24"/>
        </w:rPr>
        <w:t>ретендентом не позднее даты и времени окончания приема заявок</w:t>
      </w:r>
      <w:r>
        <w:rPr>
          <w:bCs/>
          <w:sz w:val="24"/>
          <w:szCs w:val="24"/>
        </w:rPr>
        <w:t xml:space="preserve"> на участие в аукционе</w:t>
      </w:r>
      <w:r w:rsidRPr="00F110F3">
        <w:rPr>
          <w:bCs/>
          <w:sz w:val="24"/>
          <w:szCs w:val="24"/>
        </w:rPr>
        <w:t>, указанных в настоящем Информационном сообщении</w:t>
      </w:r>
      <w:r>
        <w:rPr>
          <w:bCs/>
          <w:sz w:val="24"/>
          <w:szCs w:val="24"/>
        </w:rPr>
        <w:t xml:space="preserve"> на счет продавца по следующим реквизитам</w:t>
      </w:r>
      <w:r>
        <w:rPr>
          <w:sz w:val="24"/>
          <w:szCs w:val="24"/>
        </w:rPr>
        <w:t xml:space="preserve">:  ИНН 0811902627, КПП 081101001, Получатель: УФК по Республике Калмыкия (Администрация Юстинского районного муниципального образования Республики Калмыкия), л/с 05053012540, в Отделение – НБ Республика Калмыкия г. Элиста, БИК 048580001, р/с 40302810785803000126, ОКТМО 85646460 </w:t>
      </w:r>
      <w:r w:rsidRPr="00E831A4">
        <w:rPr>
          <w:sz w:val="24"/>
          <w:szCs w:val="24"/>
        </w:rPr>
        <w:t xml:space="preserve">в соответствии с Информационным сообщением о проведении продажи имущества, находящегося в муниципальной собственности Юстинского районного муниципального образования Республики Калмыкия, </w:t>
      </w:r>
      <w:r>
        <w:rPr>
          <w:sz w:val="24"/>
          <w:szCs w:val="24"/>
        </w:rPr>
        <w:t xml:space="preserve">на аукционе в </w:t>
      </w:r>
      <w:r>
        <w:rPr>
          <w:sz w:val="24"/>
          <w:szCs w:val="24"/>
        </w:rPr>
        <w:lastRenderedPageBreak/>
        <w:t xml:space="preserve">электронной форме и </w:t>
      </w:r>
      <w:r w:rsidRPr="00E831A4">
        <w:rPr>
          <w:sz w:val="24"/>
          <w:szCs w:val="24"/>
        </w:rPr>
        <w:t xml:space="preserve"> засчитывается</w:t>
      </w:r>
      <w:r>
        <w:rPr>
          <w:sz w:val="24"/>
          <w:szCs w:val="24"/>
        </w:rPr>
        <w:t xml:space="preserve"> Претенденту, признанному победителем аукциона</w:t>
      </w:r>
      <w:r w:rsidRPr="00E831A4">
        <w:rPr>
          <w:sz w:val="24"/>
          <w:szCs w:val="24"/>
        </w:rPr>
        <w:t xml:space="preserve"> в счет </w:t>
      </w:r>
      <w:r>
        <w:rPr>
          <w:sz w:val="24"/>
          <w:szCs w:val="24"/>
        </w:rPr>
        <w:t>стоимости, подлежащей перечислению по договору купли-продажи</w:t>
      </w:r>
      <w:r w:rsidRPr="00E831A4">
        <w:rPr>
          <w:sz w:val="24"/>
          <w:szCs w:val="24"/>
        </w:rPr>
        <w:t xml:space="preserve"> приобретаемого Имущества.</w:t>
      </w:r>
    </w:p>
    <w:p w:rsidR="00A71069" w:rsidRDefault="00A71069" w:rsidP="00A71069">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r>
      <w:r>
        <w:rPr>
          <w:rFonts w:ascii="Times New Roman" w:hAnsi="Times New Roman" w:cs="Times New Roman"/>
          <w:sz w:val="24"/>
          <w:szCs w:val="24"/>
        </w:rPr>
        <w:t>Возврат задатка участникам аукциона и претендентам:</w:t>
      </w:r>
    </w:p>
    <w:p w:rsidR="00A71069" w:rsidRDefault="00A71069" w:rsidP="00A71069">
      <w:pPr>
        <w:spacing w:after="0"/>
        <w:ind w:firstLine="567"/>
        <w:jc w:val="both"/>
        <w:rPr>
          <w:rFonts w:ascii="Times New Roman" w:hAnsi="Times New Roman" w:cs="Times New Roman"/>
          <w:sz w:val="24"/>
          <w:szCs w:val="24"/>
        </w:rPr>
      </w:pPr>
      <w:r>
        <w:rPr>
          <w:rFonts w:ascii="Times New Roman" w:hAnsi="Times New Roman" w:cs="Times New Roman"/>
          <w:sz w:val="24"/>
          <w:szCs w:val="24"/>
        </w:rPr>
        <w:t>-  в случае если Претендент не будет допущен  к участию в торгах, Организатор торгов обязуется возвратить сумму внесенного Претендентом Задатка в течении 5 (пяти) дней с даты утверждения Организатором торгов протокола о результатах рассмотрения заявок.</w:t>
      </w:r>
    </w:p>
    <w:p w:rsidR="00A71069" w:rsidRDefault="00A71069" w:rsidP="00A71069">
      <w:pPr>
        <w:spacing w:after="0"/>
        <w:ind w:firstLine="567"/>
        <w:jc w:val="both"/>
        <w:rPr>
          <w:rFonts w:ascii="Times New Roman" w:hAnsi="Times New Roman" w:cs="Times New Roman"/>
          <w:sz w:val="24"/>
          <w:szCs w:val="24"/>
        </w:rPr>
      </w:pPr>
      <w:r>
        <w:rPr>
          <w:rFonts w:ascii="Times New Roman" w:hAnsi="Times New Roman" w:cs="Times New Roman"/>
          <w:sz w:val="24"/>
          <w:szCs w:val="24"/>
        </w:rPr>
        <w:t>- в случае отказа организатора торгов от проведения торгов задаток, внесенный Претендентом, подлежит возврату в пятидневный срок с момента публикации извещения об отказе от проведения торгов.</w:t>
      </w:r>
    </w:p>
    <w:p w:rsidR="00A71069" w:rsidRDefault="00A71069" w:rsidP="00A71069">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 в случае перечисления задатка на указанный счет позднее установленного срока указанные денежные средства возвращаются перечислившим их лицам в течении 5 (пяти) дней с даты поступления на счет организатора торгов</w:t>
      </w:r>
    </w:p>
    <w:p w:rsidR="00A71069" w:rsidRDefault="00A71069" w:rsidP="00A71069">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в случае признания торгов несостоявшимися организатор торгов обязуется возвратить сумму внесенного Претендентом задатка в течении 5 (пяти) дней с даты объявления торгов несостоявшимися </w:t>
      </w:r>
    </w:p>
    <w:p w:rsidR="00A71069" w:rsidRPr="00F110F3" w:rsidRDefault="00A71069" w:rsidP="00A71069">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110F3">
        <w:rPr>
          <w:rFonts w:ascii="Times New Roman" w:hAnsi="Times New Roman" w:cs="Times New Roman"/>
          <w:sz w:val="24"/>
          <w:szCs w:val="24"/>
        </w:rPr>
        <w:t>Для внесения задатка на участие в электронном аукционе Организатор торгов при аккредитации участника аукциона открывает ему специальный счет для проведения операций по обеспечению участия в электронных аукционах. Одновременно с уведомлением об аккредитации на электронной площадке, Организатор направляет вновь аккредитованному участнику аукциона реквизиты этого счета.</w:t>
      </w:r>
    </w:p>
    <w:p w:rsidR="00A71069" w:rsidRPr="00F110F3" w:rsidRDefault="00A71069" w:rsidP="00A71069">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До момента подачи заявки на участие в электронном аукционе участник аукциона должен произвести перечисление средств в размере задатка на участие в аукционе со своего расчетного счета на свой открытый у Организатора торгов счет для проведения операций по обеспечению участия в электронных аукционах. Участие в электронном аукционе возможно лишь при наличии у участника аукциона на данном счете денежных средств, в отношении которых не осуществлено блокирование операций по счету, в размере задатка на участие в электронном аукционе, предусмотренного настоящим информационным сообщением.</w:t>
      </w:r>
    </w:p>
    <w:p w:rsidR="00A71069" w:rsidRPr="00F110F3" w:rsidRDefault="00A71069" w:rsidP="00A71069">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Для перевода денежных средств на свой лицевой счет необходимо осуществить банковский платеж на реквизиты, а также указать назначение платежа, полученные при аккредитации в системном сообщении от электронной площадки.</w:t>
      </w:r>
    </w:p>
    <w:p w:rsidR="00A71069" w:rsidRPr="00F110F3" w:rsidRDefault="00A71069" w:rsidP="00A71069">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Организатор торгов производит блокирование денежных средств в размере задатка на лицевом счете претендента в момент подачи заявки на участие в электронном аукционе.</w:t>
      </w:r>
    </w:p>
    <w:p w:rsidR="00A71069" w:rsidRPr="00F110F3" w:rsidRDefault="00A71069" w:rsidP="00A71069">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 xml:space="preserve">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 </w:t>
      </w:r>
    </w:p>
    <w:p w:rsidR="00A71069" w:rsidRPr="00F110F3" w:rsidRDefault="00A71069" w:rsidP="00A71069">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 xml:space="preserve">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электронном аукционе не допускается. </w:t>
      </w:r>
    </w:p>
    <w:p w:rsidR="00A71069" w:rsidRPr="00F110F3" w:rsidRDefault="00A71069" w:rsidP="00A71069">
      <w:pPr>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 xml:space="preserve">Прекращение блокирования денежных средств на лицевом счете претендентов (участников) осуществляет Организатор торгов в порядке, установленном </w:t>
      </w:r>
      <w:r w:rsidRPr="00F110F3">
        <w:rPr>
          <w:rFonts w:ascii="Times New Roman" w:hAnsi="Times New Roman" w:cs="Times New Roman"/>
          <w:color w:val="000000"/>
          <w:sz w:val="24"/>
          <w:szCs w:val="24"/>
        </w:rPr>
        <w:t>Регламентом электронной торговой площадки АО «Единая электронная торговая площадка»</w:t>
      </w:r>
      <w:r w:rsidRPr="00F110F3">
        <w:rPr>
          <w:rFonts w:ascii="Times New Roman" w:hAnsi="Times New Roman" w:cs="Times New Roman"/>
          <w:sz w:val="24"/>
          <w:szCs w:val="24"/>
        </w:rPr>
        <w:t>:</w:t>
      </w:r>
    </w:p>
    <w:p w:rsidR="00A71069" w:rsidRPr="00F110F3" w:rsidRDefault="00A71069" w:rsidP="00A71069">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 претендентам, отозвавшим заявки до окончания срока подачи заявок, - в течение 5 (пяти) календарных дней со дня формирования уведомления об отзыве заявки в личном кабинете претендента;</w:t>
      </w:r>
    </w:p>
    <w:p w:rsidR="00A71069" w:rsidRPr="00F110F3" w:rsidRDefault="00A71069" w:rsidP="00A71069">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lastRenderedPageBreak/>
        <w:t>- претендентам, отозвавшим заявки позднее дня окончания приема заявок, либо в случае признания продажи имущества несостоявшейся - в течение 5 (пяти) календарных дней со дня подписания протокола о признании претендентов участниками продажи имущества;</w:t>
      </w:r>
    </w:p>
    <w:p w:rsidR="00A71069" w:rsidRPr="00F110F3" w:rsidRDefault="00A71069" w:rsidP="00A71069">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 претендентам, не допущенным к участию в продаже имущества, - в течение 5 (пяти) календарных дней со дня подписания протокола о признании претендентов участниками продажи имущества;</w:t>
      </w:r>
    </w:p>
    <w:p w:rsidR="00A71069" w:rsidRPr="00F110F3" w:rsidRDefault="00A71069" w:rsidP="00A71069">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bCs/>
          <w:sz w:val="24"/>
          <w:szCs w:val="24"/>
        </w:rPr>
        <w:t xml:space="preserve">- </w:t>
      </w:r>
      <w:r w:rsidRPr="00F110F3">
        <w:rPr>
          <w:rFonts w:ascii="Times New Roman" w:hAnsi="Times New Roman" w:cs="Times New Roman"/>
          <w:sz w:val="24"/>
          <w:szCs w:val="24"/>
        </w:rPr>
        <w:t xml:space="preserve">участникам, </w:t>
      </w:r>
      <w:r>
        <w:rPr>
          <w:rFonts w:ascii="Times New Roman" w:hAnsi="Times New Roman" w:cs="Times New Roman"/>
          <w:sz w:val="24"/>
          <w:szCs w:val="24"/>
        </w:rPr>
        <w:t xml:space="preserve">участвовавшим в торгах </w:t>
      </w:r>
      <w:r w:rsidRPr="00F110F3">
        <w:rPr>
          <w:rFonts w:ascii="Times New Roman" w:hAnsi="Times New Roman" w:cs="Times New Roman"/>
          <w:sz w:val="24"/>
          <w:szCs w:val="24"/>
        </w:rPr>
        <w:t>не признанным победителями, - в течение 5 (пяти) календарных дней со дня подведения итогов продажи имущества.</w:t>
      </w:r>
    </w:p>
    <w:p w:rsidR="00A71069" w:rsidRDefault="00A71069" w:rsidP="00A71069">
      <w:pPr>
        <w:pStyle w:val="21"/>
        <w:spacing w:after="0" w:line="276" w:lineRule="auto"/>
        <w:ind w:firstLine="720"/>
        <w:jc w:val="center"/>
        <w:rPr>
          <w:b/>
          <w:sz w:val="24"/>
          <w:szCs w:val="24"/>
        </w:rPr>
      </w:pPr>
    </w:p>
    <w:p w:rsidR="00A71069" w:rsidRPr="00F110F3" w:rsidRDefault="00A71069" w:rsidP="00A71069">
      <w:pPr>
        <w:pStyle w:val="21"/>
        <w:spacing w:after="0" w:line="276" w:lineRule="auto"/>
        <w:ind w:firstLine="720"/>
        <w:jc w:val="center"/>
        <w:rPr>
          <w:b/>
          <w:sz w:val="24"/>
          <w:szCs w:val="24"/>
        </w:rPr>
      </w:pPr>
      <w:r w:rsidRPr="00F110F3">
        <w:rPr>
          <w:b/>
          <w:sz w:val="24"/>
          <w:szCs w:val="24"/>
        </w:rPr>
        <w:t>5. Порядок подачи заявок на участие в аукционе</w:t>
      </w:r>
    </w:p>
    <w:p w:rsidR="00A71069" w:rsidRPr="00F110F3" w:rsidRDefault="00A71069" w:rsidP="00A71069">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Подача заявки на участие в электронном аукционе осуществляется претендентом из личного кабинета посредством штатного интерфейса.</w:t>
      </w:r>
    </w:p>
    <w:p w:rsidR="00A71069" w:rsidRPr="00F110F3" w:rsidRDefault="00A71069" w:rsidP="00A71069">
      <w:pPr>
        <w:spacing w:after="0"/>
        <w:ind w:firstLine="720"/>
        <w:jc w:val="both"/>
        <w:rPr>
          <w:rFonts w:ascii="Times New Roman" w:hAnsi="Times New Roman" w:cs="Times New Roman"/>
          <w:b/>
          <w:sz w:val="24"/>
          <w:szCs w:val="24"/>
        </w:rPr>
      </w:pPr>
      <w:r w:rsidRPr="00F110F3">
        <w:rPr>
          <w:rFonts w:ascii="Times New Roman" w:hAnsi="Times New Roman" w:cs="Times New Roman"/>
          <w:b/>
          <w:sz w:val="24"/>
          <w:szCs w:val="24"/>
        </w:rPr>
        <w:t xml:space="preserve">Заявки подаются путем заполнения формы, представленной в Приложении № 1 к настоящему информационному сообщению, и размещения ее электронного образа с приложением электронных образов документов в соответствии с перечнем, указанным в информационном сообщении, на сайте электронной торговой площадки в сети «Интернет» </w:t>
      </w:r>
      <w:hyperlink r:id="rId33" w:history="1">
        <w:r w:rsidRPr="00F110F3">
          <w:rPr>
            <w:rStyle w:val="a5"/>
            <w:rFonts w:ascii="Times New Roman" w:hAnsi="Times New Roman" w:cs="Times New Roman"/>
            <w:b/>
            <w:sz w:val="24"/>
            <w:szCs w:val="24"/>
            <w:lang w:val="en-US"/>
          </w:rPr>
          <w:t>www</w:t>
        </w:r>
        <w:r w:rsidRPr="00F110F3">
          <w:rPr>
            <w:rStyle w:val="a5"/>
            <w:rFonts w:ascii="Times New Roman" w:hAnsi="Times New Roman" w:cs="Times New Roman"/>
            <w:b/>
            <w:sz w:val="24"/>
            <w:szCs w:val="24"/>
          </w:rPr>
          <w:t>.</w:t>
        </w:r>
        <w:r w:rsidRPr="00F110F3">
          <w:rPr>
            <w:rStyle w:val="a5"/>
            <w:rFonts w:ascii="Times New Roman" w:hAnsi="Times New Roman" w:cs="Times New Roman"/>
            <w:b/>
            <w:sz w:val="24"/>
            <w:szCs w:val="24"/>
            <w:lang w:val="en-US"/>
          </w:rPr>
          <w:t>roseltorg</w:t>
        </w:r>
        <w:r w:rsidRPr="00F110F3">
          <w:rPr>
            <w:rStyle w:val="a5"/>
            <w:rFonts w:ascii="Times New Roman" w:hAnsi="Times New Roman" w:cs="Times New Roman"/>
            <w:b/>
            <w:sz w:val="24"/>
            <w:szCs w:val="24"/>
          </w:rPr>
          <w:t>.</w:t>
        </w:r>
        <w:r w:rsidRPr="00F110F3">
          <w:rPr>
            <w:rStyle w:val="a5"/>
            <w:rFonts w:ascii="Times New Roman" w:hAnsi="Times New Roman" w:cs="Times New Roman"/>
            <w:b/>
            <w:sz w:val="24"/>
            <w:szCs w:val="24"/>
            <w:lang w:val="en-US"/>
          </w:rPr>
          <w:t>ru</w:t>
        </w:r>
      </w:hyperlink>
      <w:r w:rsidRPr="00F110F3">
        <w:rPr>
          <w:rFonts w:ascii="Times New Roman" w:hAnsi="Times New Roman" w:cs="Times New Roman"/>
          <w:b/>
          <w:sz w:val="24"/>
          <w:szCs w:val="24"/>
        </w:rPr>
        <w:t xml:space="preserve">. </w:t>
      </w:r>
    </w:p>
    <w:p w:rsidR="00A71069" w:rsidRPr="00F110F3" w:rsidRDefault="00A71069" w:rsidP="00A71069">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Одно лицо имеет право подать только одну заявку.</w:t>
      </w:r>
    </w:p>
    <w:p w:rsidR="00A71069" w:rsidRPr="00F110F3" w:rsidRDefault="00A71069" w:rsidP="00A71069">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Заявки подаются, начиная с даты начала приема заявок до даты окончания приема заявок, указанной в настоящем информационном сообщении.</w:t>
      </w:r>
    </w:p>
    <w:p w:rsidR="00A71069" w:rsidRPr="00F110F3" w:rsidRDefault="00A71069" w:rsidP="00A71069">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Заявки подаются и принимаются одновременно с полным комплектом требуемых для участия в электронном аукционе документов.</w:t>
      </w:r>
    </w:p>
    <w:p w:rsidR="00A71069" w:rsidRPr="00F110F3" w:rsidRDefault="00A71069" w:rsidP="00A71069">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Заявка и приложенные к ней документы должны быть подписаны электронной подписью Претендента (его уполномоченного представителя).</w:t>
      </w:r>
    </w:p>
    <w:p w:rsidR="00A71069" w:rsidRPr="00F110F3" w:rsidRDefault="00A71069" w:rsidP="00A71069">
      <w:pPr>
        <w:pStyle w:val="ConsPlusNormal"/>
        <w:spacing w:line="276" w:lineRule="auto"/>
        <w:ind w:firstLine="720"/>
        <w:jc w:val="both"/>
        <w:rPr>
          <w:sz w:val="24"/>
          <w:szCs w:val="24"/>
        </w:rPr>
      </w:pPr>
      <w:r w:rsidRPr="00F110F3">
        <w:rPr>
          <w:sz w:val="24"/>
          <w:szCs w:val="24"/>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A71069" w:rsidRPr="00F110F3" w:rsidRDefault="00A71069" w:rsidP="00A71069">
      <w:pPr>
        <w:autoSpaceDE w:val="0"/>
        <w:autoSpaceDN w:val="0"/>
        <w:adjustRightInd w:val="0"/>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торговая площадка.</w:t>
      </w:r>
    </w:p>
    <w:p w:rsidR="00A71069" w:rsidRPr="00F110F3" w:rsidRDefault="00A71069" w:rsidP="00A71069">
      <w:pPr>
        <w:pStyle w:val="ConsPlusNormal"/>
        <w:spacing w:line="276" w:lineRule="auto"/>
        <w:ind w:firstLine="720"/>
        <w:jc w:val="both"/>
        <w:rPr>
          <w:sz w:val="24"/>
          <w:szCs w:val="24"/>
        </w:rPr>
      </w:pPr>
      <w:r w:rsidRPr="00F110F3">
        <w:rPr>
          <w:sz w:val="24"/>
          <w:szCs w:val="24"/>
        </w:rPr>
        <w:t>Заявки, поступившие по истечении срока их приема, Организатором торгов не принимаются и на электронной торговой площадке не регистрируются.</w:t>
      </w:r>
    </w:p>
    <w:p w:rsidR="00A71069" w:rsidRPr="00F110F3" w:rsidRDefault="00A71069" w:rsidP="00A71069">
      <w:pPr>
        <w:pStyle w:val="ConsPlusNormal"/>
        <w:widowControl w:val="0"/>
        <w:spacing w:line="276" w:lineRule="auto"/>
        <w:ind w:firstLine="720"/>
        <w:jc w:val="both"/>
        <w:rPr>
          <w:sz w:val="24"/>
          <w:szCs w:val="24"/>
        </w:rPr>
      </w:pPr>
      <w:r w:rsidRPr="00F110F3">
        <w:rPr>
          <w:sz w:val="24"/>
          <w:szCs w:val="24"/>
        </w:rPr>
        <w:t>В течение одного часа со времени поступления заявки Оператором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A71069" w:rsidRPr="00F110F3" w:rsidRDefault="00A71069" w:rsidP="00A71069">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w:t>
      </w:r>
    </w:p>
    <w:p w:rsidR="00A71069" w:rsidRPr="00F110F3" w:rsidRDefault="00A71069" w:rsidP="00A71069">
      <w:pPr>
        <w:autoSpaceDE w:val="0"/>
        <w:autoSpaceDN w:val="0"/>
        <w:adjustRightInd w:val="0"/>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A71069" w:rsidRPr="00F110F3" w:rsidRDefault="00A71069" w:rsidP="00A71069">
      <w:pPr>
        <w:pStyle w:val="21"/>
        <w:spacing w:after="0" w:line="276" w:lineRule="auto"/>
        <w:ind w:firstLine="720"/>
        <w:jc w:val="center"/>
        <w:rPr>
          <w:b/>
          <w:sz w:val="24"/>
          <w:szCs w:val="24"/>
        </w:rPr>
      </w:pPr>
    </w:p>
    <w:p w:rsidR="00A71069" w:rsidRPr="00F110F3" w:rsidRDefault="00A71069" w:rsidP="00A71069">
      <w:pPr>
        <w:pStyle w:val="21"/>
        <w:spacing w:after="0" w:line="276" w:lineRule="auto"/>
        <w:ind w:firstLine="720"/>
        <w:jc w:val="center"/>
        <w:rPr>
          <w:b/>
          <w:sz w:val="24"/>
          <w:szCs w:val="24"/>
        </w:rPr>
      </w:pPr>
      <w:r w:rsidRPr="00F110F3">
        <w:rPr>
          <w:b/>
          <w:sz w:val="24"/>
          <w:szCs w:val="24"/>
        </w:rPr>
        <w:t xml:space="preserve">6. Исчерпывающий перечень требуемых для участия в аукционе документов и требования к их оформлению </w:t>
      </w:r>
    </w:p>
    <w:p w:rsidR="00A71069" w:rsidRPr="00F110F3" w:rsidRDefault="00A71069" w:rsidP="00A71069">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xml:space="preserve">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образы </w:t>
      </w:r>
      <w:r w:rsidRPr="00F110F3">
        <w:rPr>
          <w:rFonts w:ascii="Times New Roman" w:hAnsi="Times New Roman" w:cs="Times New Roman"/>
          <w:sz w:val="24"/>
          <w:szCs w:val="24"/>
        </w:rPr>
        <w:lastRenderedPageBreak/>
        <w:t>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A71069" w:rsidRPr="00F110F3" w:rsidRDefault="00A71069" w:rsidP="00A71069">
      <w:pPr>
        <w:spacing w:after="0"/>
        <w:ind w:firstLine="720"/>
        <w:rPr>
          <w:rFonts w:ascii="Times New Roman" w:hAnsi="Times New Roman" w:cs="Times New Roman"/>
          <w:b/>
          <w:sz w:val="24"/>
          <w:szCs w:val="24"/>
        </w:rPr>
      </w:pPr>
      <w:r w:rsidRPr="00F110F3">
        <w:rPr>
          <w:rFonts w:ascii="Times New Roman" w:hAnsi="Times New Roman" w:cs="Times New Roman"/>
          <w:b/>
          <w:sz w:val="24"/>
          <w:szCs w:val="24"/>
          <w:u w:val="single"/>
        </w:rPr>
        <w:t>Для юридических лиц</w:t>
      </w:r>
      <w:r w:rsidRPr="00F110F3">
        <w:rPr>
          <w:rFonts w:ascii="Times New Roman" w:hAnsi="Times New Roman" w:cs="Times New Roman"/>
          <w:b/>
          <w:sz w:val="24"/>
          <w:szCs w:val="24"/>
        </w:rPr>
        <w:t>:</w:t>
      </w:r>
    </w:p>
    <w:p w:rsidR="00A71069" w:rsidRPr="00F110F3" w:rsidRDefault="00A71069" w:rsidP="00A71069">
      <w:pPr>
        <w:spacing w:after="0"/>
        <w:ind w:firstLine="720"/>
        <w:rPr>
          <w:rFonts w:ascii="Times New Roman" w:hAnsi="Times New Roman" w:cs="Times New Roman"/>
          <w:color w:val="000000"/>
          <w:sz w:val="24"/>
          <w:szCs w:val="24"/>
        </w:rPr>
      </w:pPr>
      <w:r w:rsidRPr="00F110F3">
        <w:rPr>
          <w:rFonts w:ascii="Times New Roman" w:hAnsi="Times New Roman" w:cs="Times New Roman"/>
          <w:sz w:val="24"/>
          <w:szCs w:val="24"/>
        </w:rPr>
        <w:t>- заявка на участие в аукционе</w:t>
      </w:r>
      <w:r w:rsidRPr="00F110F3">
        <w:rPr>
          <w:rFonts w:ascii="Times New Roman" w:hAnsi="Times New Roman" w:cs="Times New Roman"/>
          <w:color w:val="000000"/>
          <w:sz w:val="24"/>
          <w:szCs w:val="24"/>
        </w:rPr>
        <w:t>;</w:t>
      </w:r>
    </w:p>
    <w:p w:rsidR="00A71069" w:rsidRPr="00F110F3" w:rsidRDefault="00A71069" w:rsidP="00A71069">
      <w:pPr>
        <w:spacing w:after="0"/>
        <w:ind w:firstLine="720"/>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 </w:t>
      </w:r>
      <w:r>
        <w:rPr>
          <w:rFonts w:ascii="Times New Roman" w:hAnsi="Times New Roman" w:cs="Times New Roman"/>
          <w:color w:val="000000"/>
          <w:sz w:val="24"/>
          <w:szCs w:val="24"/>
        </w:rPr>
        <w:t>копии учредительных</w:t>
      </w:r>
      <w:r w:rsidRPr="00F110F3">
        <w:rPr>
          <w:rFonts w:ascii="Times New Roman" w:hAnsi="Times New Roman" w:cs="Times New Roman"/>
          <w:color w:val="000000"/>
          <w:sz w:val="24"/>
          <w:szCs w:val="24"/>
        </w:rPr>
        <w:t xml:space="preserve"> документы;</w:t>
      </w:r>
    </w:p>
    <w:p w:rsidR="00A71069" w:rsidRPr="00F110F3" w:rsidRDefault="00A71069" w:rsidP="00A71069">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r w:rsidRPr="00F110F3">
        <w:rPr>
          <w:rFonts w:ascii="Times New Roman" w:hAnsi="Times New Roman" w:cs="Times New Roman"/>
          <w:color w:val="000000"/>
          <w:sz w:val="24"/>
          <w:szCs w:val="24"/>
        </w:rPr>
        <w:t>;</w:t>
      </w:r>
    </w:p>
    <w:p w:rsidR="00A71069" w:rsidRPr="00F110F3" w:rsidRDefault="00A71069" w:rsidP="00A71069">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A71069" w:rsidRPr="00F110F3" w:rsidRDefault="00A71069" w:rsidP="00A71069">
      <w:pPr>
        <w:spacing w:after="0"/>
        <w:ind w:firstLine="720"/>
        <w:jc w:val="both"/>
        <w:rPr>
          <w:rFonts w:ascii="Times New Roman" w:hAnsi="Times New Roman" w:cs="Times New Roman"/>
          <w:b/>
          <w:sz w:val="24"/>
          <w:szCs w:val="24"/>
        </w:rPr>
      </w:pPr>
      <w:r w:rsidRPr="00F110F3">
        <w:rPr>
          <w:rFonts w:ascii="Times New Roman" w:hAnsi="Times New Roman" w:cs="Times New Roman"/>
          <w:sz w:val="24"/>
          <w:szCs w:val="24"/>
        </w:rPr>
        <w:t>- оформленная в установленном порядке</w:t>
      </w:r>
      <w:r w:rsidRPr="00F110F3">
        <w:rPr>
          <w:rFonts w:ascii="Times New Roman" w:hAnsi="Times New Roman" w:cs="Times New Roman"/>
          <w:b/>
          <w:sz w:val="24"/>
          <w:szCs w:val="24"/>
        </w:rPr>
        <w:t xml:space="preserve"> </w:t>
      </w:r>
      <w:r w:rsidRPr="00F110F3">
        <w:rPr>
          <w:rFonts w:ascii="Times New Roman" w:hAnsi="Times New Roman" w:cs="Times New Roman"/>
          <w:sz w:val="24"/>
          <w:szCs w:val="24"/>
        </w:rPr>
        <w:t>или нотариально заверенная копия доверенности</w:t>
      </w:r>
      <w:r w:rsidRPr="00F110F3">
        <w:rPr>
          <w:rFonts w:ascii="Times New Roman" w:hAnsi="Times New Roman" w:cs="Times New Roman"/>
          <w:b/>
          <w:sz w:val="24"/>
          <w:szCs w:val="24"/>
        </w:rPr>
        <w:t xml:space="preserve"> </w:t>
      </w:r>
      <w:r w:rsidRPr="00F110F3">
        <w:rPr>
          <w:rFonts w:ascii="Times New Roman" w:hAnsi="Times New Roman" w:cs="Times New Roman"/>
          <w:sz w:val="24"/>
          <w:szCs w:val="24"/>
        </w:rPr>
        <w:t>на осуществление действий от имени претендента (в случае, если от имени претендента действует его представитель);</w:t>
      </w:r>
    </w:p>
    <w:p w:rsidR="00A71069" w:rsidRPr="00F110F3" w:rsidRDefault="00A71069" w:rsidP="00A71069">
      <w:pPr>
        <w:spacing w:after="0"/>
        <w:ind w:firstLine="720"/>
        <w:jc w:val="both"/>
        <w:rPr>
          <w:rFonts w:ascii="Times New Roman" w:hAnsi="Times New Roman" w:cs="Times New Roman"/>
          <w:b/>
          <w:i/>
          <w:sz w:val="24"/>
          <w:szCs w:val="24"/>
          <w:u w:val="single"/>
        </w:rPr>
      </w:pPr>
      <w:r w:rsidRPr="00F110F3">
        <w:rPr>
          <w:rFonts w:ascii="Times New Roman" w:hAnsi="Times New Roman" w:cs="Times New Roman"/>
          <w:sz w:val="24"/>
          <w:szCs w:val="24"/>
        </w:rPr>
        <w:t>- опись документов, входящих в состав заявки (образец описи является приложением к настоящему информационному сообщению).</w:t>
      </w:r>
    </w:p>
    <w:p w:rsidR="00A71069" w:rsidRPr="00F110F3" w:rsidRDefault="00A71069" w:rsidP="00A71069">
      <w:pPr>
        <w:spacing w:after="0"/>
        <w:ind w:firstLine="720"/>
        <w:jc w:val="both"/>
        <w:rPr>
          <w:rFonts w:ascii="Times New Roman" w:hAnsi="Times New Roman" w:cs="Times New Roman"/>
          <w:b/>
          <w:sz w:val="24"/>
          <w:szCs w:val="24"/>
        </w:rPr>
      </w:pPr>
      <w:r w:rsidRPr="00F110F3">
        <w:rPr>
          <w:rFonts w:ascii="Times New Roman" w:hAnsi="Times New Roman" w:cs="Times New Roman"/>
          <w:b/>
          <w:sz w:val="24"/>
          <w:szCs w:val="24"/>
          <w:u w:val="single"/>
        </w:rPr>
        <w:t>Для физических лиц</w:t>
      </w:r>
      <w:r w:rsidRPr="00F110F3">
        <w:rPr>
          <w:rFonts w:ascii="Times New Roman" w:hAnsi="Times New Roman" w:cs="Times New Roman"/>
          <w:b/>
          <w:sz w:val="24"/>
          <w:szCs w:val="24"/>
        </w:rPr>
        <w:t>:</w:t>
      </w:r>
    </w:p>
    <w:p w:rsidR="00A71069" w:rsidRPr="00F110F3" w:rsidRDefault="00A71069" w:rsidP="00A71069">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xml:space="preserve">- заявка на участие в аукционе; </w:t>
      </w:r>
    </w:p>
    <w:p w:rsidR="00A71069" w:rsidRDefault="00A71069" w:rsidP="00A71069">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xml:space="preserve">- </w:t>
      </w:r>
      <w:r>
        <w:rPr>
          <w:rFonts w:ascii="Times New Roman" w:hAnsi="Times New Roman" w:cs="Times New Roman"/>
          <w:sz w:val="24"/>
          <w:szCs w:val="24"/>
        </w:rPr>
        <w:t xml:space="preserve">копия </w:t>
      </w:r>
      <w:r w:rsidRPr="00F110F3">
        <w:rPr>
          <w:rFonts w:ascii="Times New Roman" w:hAnsi="Times New Roman" w:cs="Times New Roman"/>
          <w:sz w:val="24"/>
          <w:szCs w:val="24"/>
        </w:rPr>
        <w:t>документ</w:t>
      </w:r>
      <w:r>
        <w:rPr>
          <w:rFonts w:ascii="Times New Roman" w:hAnsi="Times New Roman" w:cs="Times New Roman"/>
          <w:sz w:val="24"/>
          <w:szCs w:val="24"/>
        </w:rPr>
        <w:t xml:space="preserve">а, удостоверяющего </w:t>
      </w:r>
    </w:p>
    <w:p w:rsidR="00A71069" w:rsidRPr="00F110F3" w:rsidRDefault="00A71069" w:rsidP="00A71069">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xml:space="preserve"> личность (все листы);</w:t>
      </w:r>
    </w:p>
    <w:p w:rsidR="00A71069" w:rsidRPr="00F110F3" w:rsidRDefault="00A71069" w:rsidP="00A71069">
      <w:pPr>
        <w:spacing w:after="0"/>
        <w:ind w:firstLine="720"/>
        <w:jc w:val="both"/>
        <w:rPr>
          <w:rFonts w:ascii="Times New Roman" w:hAnsi="Times New Roman" w:cs="Times New Roman"/>
          <w:b/>
          <w:sz w:val="24"/>
          <w:szCs w:val="24"/>
        </w:rPr>
      </w:pPr>
      <w:r w:rsidRPr="00F110F3">
        <w:rPr>
          <w:rFonts w:ascii="Times New Roman" w:hAnsi="Times New Roman" w:cs="Times New Roman"/>
          <w:sz w:val="24"/>
          <w:szCs w:val="24"/>
        </w:rPr>
        <w:t>- оформленная в установленном порядке или нотариально заверенная копия доверенности</w:t>
      </w:r>
      <w:r w:rsidRPr="00F110F3">
        <w:rPr>
          <w:rFonts w:ascii="Times New Roman" w:hAnsi="Times New Roman" w:cs="Times New Roman"/>
          <w:b/>
          <w:sz w:val="24"/>
          <w:szCs w:val="24"/>
        </w:rPr>
        <w:t xml:space="preserve"> </w:t>
      </w:r>
      <w:r w:rsidRPr="00F110F3">
        <w:rPr>
          <w:rFonts w:ascii="Times New Roman" w:hAnsi="Times New Roman" w:cs="Times New Roman"/>
          <w:sz w:val="24"/>
          <w:szCs w:val="24"/>
        </w:rPr>
        <w:t>на осуществление действий от имени претендента (в случае, если от имени претендента действует его представитель);</w:t>
      </w:r>
    </w:p>
    <w:p w:rsidR="00A71069" w:rsidRPr="00F110F3" w:rsidRDefault="00A71069" w:rsidP="00A71069">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опись документов, входящих в состав заявки (образец описи является приложением к настоящему информационному сообщению).</w:t>
      </w:r>
    </w:p>
    <w:p w:rsidR="00A71069" w:rsidRPr="00F110F3" w:rsidRDefault="00A71069" w:rsidP="00A71069">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A71069" w:rsidRPr="00F110F3" w:rsidRDefault="00A71069" w:rsidP="00A71069">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Указанные документы в части их оформления и содержания должны соответствовать требованиям законодательства Российской Федерации.</w:t>
      </w:r>
    </w:p>
    <w:p w:rsidR="00A71069" w:rsidRPr="00F110F3" w:rsidRDefault="00A71069" w:rsidP="00A71069">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Не подлежат рассмотрению документы, исполненные карандашом, имеющие подчистки, приписки, иные не оговоренные в них исправления.</w:t>
      </w:r>
    </w:p>
    <w:p w:rsidR="00A71069" w:rsidRPr="00F110F3" w:rsidRDefault="00A71069" w:rsidP="00A71069">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Исправления, внесенные при необходимости, должны быть заверены подписью должностного лица и проставлением печати юридического лица (при наличии печати), их совершивших. Если документ оформлен нотариально, соответствующие исправления должны быть подтверждены нотариусом.</w:t>
      </w:r>
    </w:p>
    <w:p w:rsidR="00A71069" w:rsidRPr="00F110F3" w:rsidRDefault="00A71069" w:rsidP="00A7106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Документооборот между претендентами, участниками аукциона, Организатором торгов, Продавцом осуществляется через электронную торговую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w:t>
      </w:r>
      <w:r w:rsidRPr="00F110F3">
        <w:rPr>
          <w:rFonts w:ascii="Times New Roman" w:hAnsi="Times New Roman" w:cs="Times New Roman"/>
          <w:color w:val="000000"/>
          <w:sz w:val="24"/>
          <w:szCs w:val="24"/>
        </w:rPr>
        <w:lastRenderedPageBreak/>
        <w:t>участника. Данное правило не распространяется на договор купли-продажи государственного имущества, который заключается сторонами в простой письменной форме.</w:t>
      </w:r>
    </w:p>
    <w:p w:rsidR="00A71069" w:rsidRPr="00F110F3" w:rsidRDefault="00A71069" w:rsidP="00A7106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Для организации электронного документооборота пользователь электронной торговой площадки должен установить необходимые аппаратные средства, клиентское программное и информационное обеспечение и получить электронную подпись в доверенном удостоверяющем центре.</w:t>
      </w:r>
    </w:p>
    <w:p w:rsidR="00A71069" w:rsidRPr="00F110F3" w:rsidRDefault="00A71069" w:rsidP="00A7106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A71069" w:rsidRPr="00F110F3" w:rsidRDefault="00A71069" w:rsidP="00A7106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электронной подписью и признаваемый равнозначным документу на бумажном носителе, подписанному собственноручной подписью и заверенному печатью. </w:t>
      </w:r>
    </w:p>
    <w:p w:rsidR="00A71069" w:rsidRPr="00F110F3" w:rsidRDefault="00A71069" w:rsidP="00A7106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Организатора торгов и отправитель несет ответственность за подлинность и достоверность таких документов и сведений.</w:t>
      </w:r>
    </w:p>
    <w:p w:rsidR="00A71069" w:rsidRDefault="00A71069" w:rsidP="00A71069">
      <w:pPr>
        <w:pStyle w:val="a6"/>
        <w:spacing w:line="276" w:lineRule="auto"/>
        <w:rPr>
          <w:b/>
          <w:sz w:val="24"/>
          <w:szCs w:val="24"/>
        </w:rPr>
      </w:pPr>
    </w:p>
    <w:p w:rsidR="00A71069" w:rsidRPr="00F110F3" w:rsidRDefault="00A71069" w:rsidP="00A71069">
      <w:pPr>
        <w:pStyle w:val="a6"/>
        <w:spacing w:line="276" w:lineRule="auto"/>
        <w:rPr>
          <w:b/>
          <w:sz w:val="24"/>
          <w:szCs w:val="24"/>
        </w:rPr>
      </w:pPr>
      <w:r w:rsidRPr="00F110F3">
        <w:rPr>
          <w:b/>
          <w:sz w:val="24"/>
          <w:szCs w:val="24"/>
        </w:rPr>
        <w:t>7. Признание претендентов участниками аукциона в электронной форме</w:t>
      </w:r>
    </w:p>
    <w:p w:rsidR="00A71069" w:rsidRPr="00F110F3" w:rsidRDefault="00A71069" w:rsidP="00A71069">
      <w:pPr>
        <w:pStyle w:val="a6"/>
        <w:spacing w:line="276" w:lineRule="auto"/>
        <w:rPr>
          <w:b/>
          <w:sz w:val="24"/>
          <w:szCs w:val="24"/>
        </w:rPr>
      </w:pPr>
      <w:r w:rsidRPr="00F110F3">
        <w:rPr>
          <w:b/>
          <w:sz w:val="24"/>
          <w:szCs w:val="24"/>
        </w:rPr>
        <w:t>(определение участников электронного аукциона)</w:t>
      </w:r>
    </w:p>
    <w:p w:rsidR="00A71069" w:rsidRPr="00F110F3" w:rsidRDefault="00A71069" w:rsidP="00A7106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A71069" w:rsidRPr="00F110F3" w:rsidRDefault="00A71069" w:rsidP="00A7106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По результатам рассмотрения заявок и документов Продавец принимает решение о признании претендентов участниками аукциона в электронной форме либо об отказе в допуске к участию.</w:t>
      </w:r>
    </w:p>
    <w:p w:rsidR="00A71069" w:rsidRPr="00F110F3" w:rsidRDefault="00A71069" w:rsidP="00A7106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Претендент не допускается к участию в аукционе электронной форме по следующим основаниям:</w:t>
      </w:r>
    </w:p>
    <w:p w:rsidR="00A71069" w:rsidRPr="00F110F3" w:rsidRDefault="00A71069" w:rsidP="00A7106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представленные документы не подтверждают право претендента быть покупателем в соответствии с законодательством Российской Федерации;</w:t>
      </w:r>
    </w:p>
    <w:p w:rsidR="00A71069" w:rsidRPr="00F110F3" w:rsidRDefault="00A71069" w:rsidP="00A7106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представлены не все документы в соответствии с перечнем, указанным в настоящем информационном сообщении, или оформление указанных документов не соответствует законодательству Российской Федерации;</w:t>
      </w:r>
    </w:p>
    <w:p w:rsidR="00A71069" w:rsidRPr="00F110F3" w:rsidRDefault="00A71069" w:rsidP="00A7106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заявка подана лицом, не уполномоченным претендентом на осуществление таких действий;</w:t>
      </w:r>
    </w:p>
    <w:p w:rsidR="00A71069" w:rsidRPr="00F110F3" w:rsidRDefault="00A71069" w:rsidP="00A7106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не подтверждено поступление в установленный срок задатка на счет, указанный в настоящем информационном сообщении.</w:t>
      </w:r>
    </w:p>
    <w:p w:rsidR="00A71069" w:rsidRPr="00F110F3" w:rsidRDefault="00A71069" w:rsidP="00A7106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Настоящий перечень оснований отказа претенденту на участие в аукционе является исчерпывающим.</w:t>
      </w:r>
    </w:p>
    <w:p w:rsidR="00A71069" w:rsidRPr="00F110F3" w:rsidRDefault="00A71069" w:rsidP="00A7106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w:t>
      </w:r>
      <w:r w:rsidRPr="00F110F3">
        <w:rPr>
          <w:rFonts w:ascii="Times New Roman" w:hAnsi="Times New Roman" w:cs="Times New Roman"/>
          <w:color w:val="000000"/>
          <w:sz w:val="24"/>
          <w:szCs w:val="24"/>
        </w:rPr>
        <w:lastRenderedPageBreak/>
        <w:t>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
    <w:p w:rsidR="00A71069" w:rsidRDefault="00A71069" w:rsidP="00A7106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Претендент, допущенный к участию в аукционе, приобретает статус участника аукциона с момента оформления Продавцом протокола о признании претендентов участниками аукциона.</w:t>
      </w:r>
    </w:p>
    <w:p w:rsidR="00A71069" w:rsidRPr="00F110F3" w:rsidRDefault="00A71069" w:rsidP="00A71069">
      <w:pPr>
        <w:spacing w:after="0"/>
        <w:ind w:firstLine="709"/>
        <w:jc w:val="both"/>
        <w:rPr>
          <w:rFonts w:ascii="Times New Roman" w:hAnsi="Times New Roman" w:cs="Times New Roman"/>
          <w:color w:val="000000"/>
          <w:sz w:val="24"/>
          <w:szCs w:val="24"/>
        </w:rPr>
      </w:pPr>
    </w:p>
    <w:p w:rsidR="00A71069" w:rsidRDefault="00A71069" w:rsidP="00A71069">
      <w:pPr>
        <w:pStyle w:val="a6"/>
        <w:spacing w:line="276" w:lineRule="auto"/>
        <w:rPr>
          <w:b/>
          <w:sz w:val="24"/>
          <w:szCs w:val="24"/>
        </w:rPr>
      </w:pPr>
      <w:r w:rsidRPr="00F110F3">
        <w:rPr>
          <w:b/>
          <w:sz w:val="24"/>
          <w:szCs w:val="24"/>
        </w:rPr>
        <w:t xml:space="preserve">8. Порядок проведения аукциона в электронной форме и определения </w:t>
      </w:r>
    </w:p>
    <w:p w:rsidR="00A71069" w:rsidRPr="00F110F3" w:rsidRDefault="00A71069" w:rsidP="00A71069">
      <w:pPr>
        <w:pStyle w:val="a6"/>
        <w:spacing w:line="276" w:lineRule="auto"/>
        <w:rPr>
          <w:b/>
          <w:sz w:val="24"/>
          <w:szCs w:val="24"/>
        </w:rPr>
      </w:pPr>
      <w:r w:rsidRPr="00F110F3">
        <w:rPr>
          <w:b/>
          <w:sz w:val="24"/>
          <w:szCs w:val="24"/>
        </w:rPr>
        <w:t>победителя аукциона в электронной форме</w:t>
      </w:r>
    </w:p>
    <w:p w:rsidR="00A71069" w:rsidRPr="00F110F3" w:rsidRDefault="00A71069" w:rsidP="00A7106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Процедура аукциона в электронной форме проводится на электронной торговой площадке АО «Единая электронная торговая площадка»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величине «шага аукциона».</w:t>
      </w:r>
    </w:p>
    <w:p w:rsidR="00A71069" w:rsidRPr="00F110F3" w:rsidRDefault="00A71069" w:rsidP="00A7106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Во время проведения процедуры аукциона Организатор торгов обеспечивает доступ участников к закрытой части электронной торговой площадки и возможность представления ими предложений о цене имущества.</w:t>
      </w:r>
    </w:p>
    <w:p w:rsidR="00A71069" w:rsidRPr="00F110F3" w:rsidRDefault="00A71069" w:rsidP="00A7106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Со времени начала проведения процедуры аукциона Организатором торгов размещается:</w:t>
      </w:r>
    </w:p>
    <w:p w:rsidR="00A71069" w:rsidRPr="00F110F3" w:rsidRDefault="00A71069" w:rsidP="00A7106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в открытой части электронной торговой площадки - информация о начале проведения процедуры электронного аукциона с указанием наименования имущества, находящегося в муниципальной собственности Юстинского районного муниципального образования Республики Калмыкия, начальной цены и текущего «шага аукциона»;</w:t>
      </w:r>
    </w:p>
    <w:p w:rsidR="00A71069" w:rsidRPr="00F110F3" w:rsidRDefault="00A71069" w:rsidP="00A7106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б) в закрытой части электронной площадки - помимо информации, указанной в открытой части электронной площадки, также указываются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A71069" w:rsidRPr="00F110F3" w:rsidRDefault="00A71069" w:rsidP="00A7106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В течение одного часа со времени начала проведения процедуры электронного аукциона участникам предлагается заявить о приобретении имущества, </w:t>
      </w:r>
      <w:r w:rsidRPr="00F110F3">
        <w:rPr>
          <w:rFonts w:ascii="Times New Roman" w:hAnsi="Times New Roman" w:cs="Times New Roman"/>
          <w:sz w:val="24"/>
          <w:szCs w:val="24"/>
        </w:rPr>
        <w:t xml:space="preserve">находящегося в </w:t>
      </w:r>
      <w:r w:rsidRPr="00F110F3">
        <w:rPr>
          <w:rFonts w:ascii="Times New Roman" w:hAnsi="Times New Roman" w:cs="Times New Roman"/>
          <w:color w:val="000000"/>
          <w:sz w:val="24"/>
          <w:szCs w:val="24"/>
        </w:rPr>
        <w:t>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по начальной цене. В случае если в течение указанного времени:</w:t>
      </w:r>
    </w:p>
    <w:p w:rsidR="00A71069" w:rsidRPr="00F110F3" w:rsidRDefault="00A71069" w:rsidP="00A7106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A71069" w:rsidRPr="00F110F3" w:rsidRDefault="00A71069" w:rsidP="00A7106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б) не поступило ни одного предложения о начальной цене имущества, </w:t>
      </w:r>
      <w:r w:rsidRPr="00F110F3">
        <w:rPr>
          <w:rFonts w:ascii="Times New Roman" w:hAnsi="Times New Roman" w:cs="Times New Roman"/>
          <w:sz w:val="24"/>
          <w:szCs w:val="24"/>
        </w:rPr>
        <w:t>находящегося в государственной собственности Республики Калмыкия</w:t>
      </w:r>
      <w:r w:rsidRPr="00F110F3">
        <w:rPr>
          <w:rFonts w:ascii="Times New Roman" w:hAnsi="Times New Roman" w:cs="Times New Roman"/>
          <w:color w:val="000000"/>
          <w:sz w:val="24"/>
          <w:szCs w:val="24"/>
        </w:rPr>
        <w:t xml:space="preserve">,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является время завершения аукциона.</w:t>
      </w:r>
    </w:p>
    <w:p w:rsidR="00A71069" w:rsidRPr="00F110F3" w:rsidRDefault="00A71069" w:rsidP="00A7106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При этом программными средствами электронной площадки обеспечивается:</w:t>
      </w:r>
    </w:p>
    <w:p w:rsidR="00A71069" w:rsidRPr="00F110F3" w:rsidRDefault="00A71069" w:rsidP="00A7106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A71069" w:rsidRPr="00F110F3" w:rsidRDefault="00A71069" w:rsidP="00A7106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б) уведомление участника в случае, если предложение этого участника о цене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 xml:space="preserve">в муниципальной собственности Юстинского районного муниципального </w:t>
      </w:r>
      <w:r w:rsidRPr="00F110F3">
        <w:rPr>
          <w:rFonts w:ascii="Times New Roman" w:hAnsi="Times New Roman" w:cs="Times New Roman"/>
          <w:color w:val="000000"/>
          <w:sz w:val="24"/>
          <w:szCs w:val="24"/>
        </w:rPr>
        <w:lastRenderedPageBreak/>
        <w:t>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не может быть принято в связи с подачей аналогичного предложения ранее другим участником.</w:t>
      </w:r>
    </w:p>
    <w:p w:rsidR="00A71069" w:rsidRPr="00F110F3" w:rsidRDefault="00A71069" w:rsidP="00A7106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Победителем признается участник, предложивший наиболее высокую цену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p>
    <w:p w:rsidR="00A71069" w:rsidRPr="00F110F3" w:rsidRDefault="00A71069" w:rsidP="00A7106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Ход проведения процедуры аукциона фиксируется Организатором торгов в электронном журнале, который направляется Продавцу в течение одного часа со времени завершения приема предложений о цене имущества, </w:t>
      </w:r>
      <w:r w:rsidRPr="00F110F3">
        <w:rPr>
          <w:rFonts w:ascii="Times New Roman" w:hAnsi="Times New Roman" w:cs="Times New Roman"/>
          <w:sz w:val="24"/>
          <w:szCs w:val="24"/>
        </w:rPr>
        <w:t xml:space="preserve">находящегося в </w:t>
      </w:r>
      <w:r w:rsidRPr="00F110F3">
        <w:rPr>
          <w:rFonts w:ascii="Times New Roman" w:hAnsi="Times New Roman" w:cs="Times New Roman"/>
          <w:color w:val="000000"/>
          <w:sz w:val="24"/>
          <w:szCs w:val="24"/>
        </w:rPr>
        <w:t xml:space="preserve">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для подведения итогов электронного аукциона путем оформления протокола об итогах аукциона в электронной форме.</w:t>
      </w:r>
    </w:p>
    <w:p w:rsidR="00A71069" w:rsidRPr="00F110F3" w:rsidRDefault="00A71069" w:rsidP="00A7106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Цена продажи имущества,</w:t>
      </w:r>
      <w:r w:rsidRPr="00F110F3">
        <w:rPr>
          <w:rFonts w:ascii="Times New Roman" w:hAnsi="Times New Roman" w:cs="Times New Roman"/>
          <w:sz w:val="24"/>
          <w:szCs w:val="24"/>
        </w:rPr>
        <w:t xml:space="preserve"> находящегося в муниципальной собственности Республики Калмыкия,</w:t>
      </w:r>
      <w:r w:rsidRPr="00F110F3">
        <w:rPr>
          <w:rFonts w:ascii="Times New Roman" w:hAnsi="Times New Roman" w:cs="Times New Roman"/>
          <w:color w:val="000000"/>
          <w:sz w:val="24"/>
          <w:szCs w:val="24"/>
        </w:rPr>
        <w:t xml:space="preserve"> определенная по итогам электронного аукциона, распределяется между объектами имущества, входящими в состав лота, пропорционально их начальной цене. Общая цена продажи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и цена продажи каждого объекта, определенная в указанном порядке, заносятся в протокол об итогах аукциона в электронной форме.</w:t>
      </w:r>
    </w:p>
    <w:p w:rsidR="00A71069" w:rsidRPr="00F110F3" w:rsidRDefault="00A71069" w:rsidP="00A7106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A71069" w:rsidRPr="00F110F3" w:rsidRDefault="00A71069" w:rsidP="00A7106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A71069" w:rsidRPr="00F110F3" w:rsidRDefault="00A71069" w:rsidP="00A7106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A71069" w:rsidRPr="00F110F3" w:rsidRDefault="00A71069" w:rsidP="00A7106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наименование имущества и иные позволяющие его индивидуализировать сведения (спецификация лота);</w:t>
      </w:r>
    </w:p>
    <w:p w:rsidR="00A71069" w:rsidRPr="00F110F3" w:rsidRDefault="00A71069" w:rsidP="00A7106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б) цена сделки;</w:t>
      </w:r>
    </w:p>
    <w:p w:rsidR="00A71069" w:rsidRPr="00F110F3" w:rsidRDefault="00A71069" w:rsidP="00A7106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 фамилия, имя, отчество физического лица или наименование юридического лица - победителя.</w:t>
      </w:r>
    </w:p>
    <w:p w:rsidR="00A71069" w:rsidRPr="00F110F3" w:rsidRDefault="00A71069" w:rsidP="00A7106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Аукцион в электронной форме признается несостоявшимся в следующих случаях:</w:t>
      </w:r>
    </w:p>
    <w:p w:rsidR="00A71069" w:rsidRPr="00F110F3" w:rsidRDefault="00A71069" w:rsidP="00A7106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а) не было подано ни одной заявки на участие либо ни один из претендентов не признан участником;</w:t>
      </w:r>
    </w:p>
    <w:p w:rsidR="00A71069" w:rsidRPr="00F110F3" w:rsidRDefault="00A71069" w:rsidP="00A7106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б) принято решение о признании только одного претендента участником;</w:t>
      </w:r>
    </w:p>
    <w:p w:rsidR="00A71069" w:rsidRPr="00F110F3" w:rsidRDefault="00A71069" w:rsidP="00A7106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 ни один из участников не сделал предложение о начальной цене государственного имущества.</w:t>
      </w:r>
    </w:p>
    <w:p w:rsidR="00A71069" w:rsidRDefault="00A71069" w:rsidP="00A71069">
      <w:pPr>
        <w:spacing w:after="0"/>
        <w:jc w:val="center"/>
        <w:rPr>
          <w:rFonts w:ascii="Times New Roman" w:hAnsi="Times New Roman" w:cs="Times New Roman"/>
          <w:b/>
          <w:sz w:val="24"/>
          <w:szCs w:val="24"/>
        </w:rPr>
      </w:pPr>
    </w:p>
    <w:p w:rsidR="00A71069" w:rsidRPr="00F110F3" w:rsidRDefault="00A71069" w:rsidP="00A71069">
      <w:pPr>
        <w:spacing w:after="0"/>
        <w:jc w:val="center"/>
        <w:rPr>
          <w:rFonts w:ascii="Times New Roman" w:hAnsi="Times New Roman" w:cs="Times New Roman"/>
          <w:b/>
          <w:sz w:val="24"/>
          <w:szCs w:val="24"/>
        </w:rPr>
      </w:pPr>
      <w:r w:rsidRPr="00F110F3">
        <w:rPr>
          <w:rFonts w:ascii="Times New Roman" w:hAnsi="Times New Roman" w:cs="Times New Roman"/>
          <w:b/>
          <w:sz w:val="24"/>
          <w:szCs w:val="24"/>
        </w:rPr>
        <w:t>9. Порядок и срок заключения договора купли-продажи</w:t>
      </w:r>
    </w:p>
    <w:p w:rsidR="00A71069" w:rsidRPr="00F110F3" w:rsidRDefault="00A71069" w:rsidP="00A7106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Договор купли-продажи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заключается в письменной форме между Продавцом и победителем аукциона по месту нахождения Продавца в течение пяти рабочих дней с даты подведения итогов аукциона в электронной форме. </w:t>
      </w:r>
    </w:p>
    <w:p w:rsidR="00A71069" w:rsidRPr="00F110F3" w:rsidRDefault="00A71069" w:rsidP="00A7106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При уклонении (отказе) победителя от заключения в указанный срок договора купли-продажи имущества, </w:t>
      </w:r>
      <w:r w:rsidRPr="00F110F3">
        <w:rPr>
          <w:rFonts w:ascii="Times New Roman" w:hAnsi="Times New Roman" w:cs="Times New Roman"/>
          <w:sz w:val="24"/>
          <w:szCs w:val="24"/>
        </w:rPr>
        <w:t xml:space="preserve">находящегося </w:t>
      </w:r>
      <w:r w:rsidRPr="00F110F3">
        <w:rPr>
          <w:rFonts w:ascii="Times New Roman" w:hAnsi="Times New Roman" w:cs="Times New Roman"/>
          <w:color w:val="000000"/>
          <w:sz w:val="24"/>
          <w:szCs w:val="24"/>
        </w:rPr>
        <w:t>в муниципальной собственности Юстинского районного муниципального образования Республики Калмыкия</w:t>
      </w:r>
      <w:r w:rsidRPr="00F110F3">
        <w:rPr>
          <w:rFonts w:ascii="Times New Roman" w:hAnsi="Times New Roman" w:cs="Times New Roman"/>
          <w:sz w:val="24"/>
          <w:szCs w:val="24"/>
        </w:rPr>
        <w:t>,</w:t>
      </w:r>
      <w:r w:rsidRPr="00F110F3">
        <w:rPr>
          <w:rFonts w:ascii="Times New Roman" w:hAnsi="Times New Roman" w:cs="Times New Roman"/>
          <w:color w:val="000000"/>
          <w:sz w:val="24"/>
          <w:szCs w:val="24"/>
        </w:rPr>
        <w:t xml:space="preserve"> задаток ему не возвращается, а победитель утрачивает право на заключение указанного договора купли-продажи. </w:t>
      </w:r>
    </w:p>
    <w:p w:rsidR="00A71069" w:rsidRPr="00F110F3" w:rsidRDefault="00A71069" w:rsidP="00A71069">
      <w:pPr>
        <w:pStyle w:val="a6"/>
        <w:spacing w:line="276" w:lineRule="auto"/>
        <w:ind w:firstLine="709"/>
        <w:jc w:val="both"/>
        <w:rPr>
          <w:sz w:val="24"/>
          <w:szCs w:val="24"/>
        </w:rPr>
      </w:pPr>
      <w:r w:rsidRPr="00F110F3">
        <w:rPr>
          <w:sz w:val="24"/>
          <w:szCs w:val="24"/>
        </w:rPr>
        <w:lastRenderedPageBreak/>
        <w:t xml:space="preserve">В случае если победителем аукциона будет признано юридическое лицо или физическое лицо - индивидуальный предприниматель, то сумма НДС от цены продажи Имущества уплачивается покупателем самостоятельно, в соответствии с </w:t>
      </w:r>
      <w:r w:rsidRPr="00F110F3">
        <w:rPr>
          <w:sz w:val="24"/>
          <w:szCs w:val="24"/>
        </w:rPr>
        <w:br/>
        <w:t>п. 3 ст. 161 Налогового кодекса Российской Федерации.</w:t>
      </w:r>
    </w:p>
    <w:p w:rsidR="00A71069" w:rsidRPr="00F110F3" w:rsidRDefault="00A71069" w:rsidP="00A71069">
      <w:pPr>
        <w:autoSpaceDE w:val="0"/>
        <w:autoSpaceDN w:val="0"/>
        <w:adjustRightInd w:val="0"/>
        <w:spacing w:after="0"/>
        <w:ind w:firstLine="567"/>
        <w:jc w:val="both"/>
        <w:rPr>
          <w:rFonts w:ascii="Times New Roman" w:hAnsi="Times New Roman" w:cs="Times New Roman"/>
          <w:sz w:val="24"/>
          <w:szCs w:val="24"/>
        </w:rPr>
      </w:pPr>
      <w:r w:rsidRPr="00F110F3">
        <w:rPr>
          <w:rFonts w:ascii="Times New Roman" w:hAnsi="Times New Roman" w:cs="Times New Roman"/>
          <w:sz w:val="24"/>
          <w:szCs w:val="24"/>
        </w:rPr>
        <w:tab/>
        <w:t>С учетом внесенного задатка, победитель аукциона производит единовременно, одной суммой, одним платежным документом с обязательным заполнением всех реквизитов, перечисленных в настоящем пункте, в безналичном порядке не позднее 30 (тридцати) дней со дня заключения договора купли-продажи в бюджет Республики Калмыкия оплату цены Имущества, которая сложится в ходе проведения аукциона, по следующим реквизитам:</w:t>
      </w:r>
    </w:p>
    <w:p w:rsidR="00A71069" w:rsidRPr="00F110F3" w:rsidRDefault="00A71069" w:rsidP="00A71069">
      <w:pPr>
        <w:spacing w:after="0"/>
        <w:ind w:left="720"/>
        <w:rPr>
          <w:rFonts w:ascii="Times New Roman" w:hAnsi="Times New Roman" w:cs="Times New Roman"/>
          <w:sz w:val="24"/>
          <w:szCs w:val="24"/>
        </w:rPr>
      </w:pPr>
      <w:r w:rsidRPr="00F110F3">
        <w:rPr>
          <w:rFonts w:ascii="Times New Roman" w:hAnsi="Times New Roman" w:cs="Times New Roman"/>
          <w:sz w:val="24"/>
          <w:szCs w:val="24"/>
        </w:rPr>
        <w:t xml:space="preserve">ИНН 0811902627, КПП 081101001; </w:t>
      </w:r>
      <w:r w:rsidRPr="00F110F3">
        <w:rPr>
          <w:rFonts w:ascii="Times New Roman" w:hAnsi="Times New Roman" w:cs="Times New Roman"/>
          <w:sz w:val="24"/>
          <w:szCs w:val="24"/>
        </w:rPr>
        <w:br/>
        <w:t>Получатель:  УФК по Республике Калмыкия (Администрация Юстинского районного муниципального образования Республики Калмыкия л/с 04053012540)</w:t>
      </w:r>
    </w:p>
    <w:p w:rsidR="00A71069" w:rsidRPr="00F110F3" w:rsidRDefault="00A71069" w:rsidP="00A71069">
      <w:pPr>
        <w:widowControl w:val="0"/>
        <w:autoSpaceDE w:val="0"/>
        <w:autoSpaceDN w:val="0"/>
        <w:adjustRightInd w:val="0"/>
        <w:spacing w:after="0"/>
        <w:ind w:firstLine="720"/>
        <w:rPr>
          <w:rFonts w:ascii="Times New Roman" w:hAnsi="Times New Roman" w:cs="Times New Roman"/>
          <w:sz w:val="24"/>
          <w:szCs w:val="24"/>
        </w:rPr>
      </w:pPr>
      <w:r w:rsidRPr="00F110F3">
        <w:rPr>
          <w:rFonts w:ascii="Times New Roman" w:hAnsi="Times New Roman" w:cs="Times New Roman"/>
          <w:spacing w:val="-1"/>
          <w:sz w:val="24"/>
          <w:szCs w:val="24"/>
        </w:rPr>
        <w:t xml:space="preserve">Банк получателя - Отделение – НБ Республики Калмыкия, </w:t>
      </w:r>
      <w:r w:rsidRPr="00F110F3">
        <w:rPr>
          <w:rFonts w:ascii="Times New Roman" w:hAnsi="Times New Roman" w:cs="Times New Roman"/>
          <w:sz w:val="24"/>
          <w:szCs w:val="24"/>
        </w:rPr>
        <w:t xml:space="preserve">г. Элиста, </w:t>
      </w:r>
      <w:r w:rsidRPr="00F110F3">
        <w:rPr>
          <w:rFonts w:ascii="Times New Roman" w:hAnsi="Times New Roman" w:cs="Times New Roman"/>
          <w:sz w:val="24"/>
          <w:szCs w:val="24"/>
        </w:rPr>
        <w:br/>
      </w:r>
      <w:r w:rsidRPr="00F110F3">
        <w:rPr>
          <w:rFonts w:ascii="Times New Roman" w:hAnsi="Times New Roman" w:cs="Times New Roman"/>
          <w:sz w:val="24"/>
          <w:szCs w:val="24"/>
        </w:rPr>
        <w:tab/>
        <w:t xml:space="preserve">БИК 048580001, </w:t>
      </w:r>
    </w:p>
    <w:p w:rsidR="00A71069" w:rsidRPr="00F110F3" w:rsidRDefault="00A71069" w:rsidP="00A71069">
      <w:pPr>
        <w:widowControl w:val="0"/>
        <w:autoSpaceDE w:val="0"/>
        <w:autoSpaceDN w:val="0"/>
        <w:adjustRightInd w:val="0"/>
        <w:spacing w:after="0"/>
        <w:ind w:firstLine="720"/>
        <w:rPr>
          <w:rFonts w:ascii="Times New Roman" w:hAnsi="Times New Roman" w:cs="Times New Roman"/>
          <w:sz w:val="24"/>
          <w:szCs w:val="24"/>
        </w:rPr>
      </w:pPr>
      <w:r w:rsidRPr="00F110F3">
        <w:rPr>
          <w:rFonts w:ascii="Times New Roman" w:hAnsi="Times New Roman" w:cs="Times New Roman"/>
          <w:spacing w:val="-1"/>
          <w:sz w:val="24"/>
          <w:szCs w:val="24"/>
        </w:rPr>
        <w:t>р/с 40101810303490010005,</w:t>
      </w:r>
      <w:r w:rsidRPr="00F110F3">
        <w:rPr>
          <w:rFonts w:ascii="Times New Roman" w:hAnsi="Times New Roman" w:cs="Times New Roman"/>
          <w:b/>
          <w:spacing w:val="-1"/>
          <w:sz w:val="24"/>
          <w:szCs w:val="24"/>
        </w:rPr>
        <w:t xml:space="preserve"> </w:t>
      </w:r>
      <w:r w:rsidRPr="00F110F3">
        <w:rPr>
          <w:rFonts w:ascii="Times New Roman" w:hAnsi="Times New Roman" w:cs="Times New Roman"/>
          <w:sz w:val="24"/>
          <w:szCs w:val="24"/>
        </w:rPr>
        <w:t>КБК 92911402053050000410, ОКТМО 85646460</w:t>
      </w:r>
    </w:p>
    <w:p w:rsidR="00A71069" w:rsidRPr="00F110F3" w:rsidRDefault="00A71069" w:rsidP="00A71069">
      <w:pPr>
        <w:widowControl w:val="0"/>
        <w:autoSpaceDE w:val="0"/>
        <w:autoSpaceDN w:val="0"/>
        <w:adjustRightInd w:val="0"/>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 xml:space="preserve">В платежном поручении, оформляющем оплату, должны быть указаны сведения о наименовании Покупателя, Имуществе, дате проведения Аукциона и заключения настоящего </w:t>
      </w:r>
      <w:r>
        <w:rPr>
          <w:rFonts w:ascii="Times New Roman" w:hAnsi="Times New Roman" w:cs="Times New Roman"/>
          <w:sz w:val="24"/>
          <w:szCs w:val="24"/>
        </w:rPr>
        <w:t>Договора.</w:t>
      </w:r>
    </w:p>
    <w:p w:rsidR="00A71069" w:rsidRPr="00F110F3" w:rsidRDefault="00A71069" w:rsidP="00A7106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sz w:val="24"/>
          <w:szCs w:val="24"/>
        </w:rPr>
        <w:t>В соответствии с п. 7 ст. 448 Гражданского кодекса Российской Федерации победитель торгов не вправе уступать права и осуществлять перевод долга по обязательствам, возникшим из заключенного на торгах договора. Обязательства по такому договору должны быть</w:t>
      </w:r>
      <w:r w:rsidRPr="00F110F3">
        <w:rPr>
          <w:rFonts w:ascii="Times New Roman" w:hAnsi="Times New Roman" w:cs="Times New Roman"/>
          <w:color w:val="000000"/>
          <w:sz w:val="24"/>
          <w:szCs w:val="24"/>
        </w:rPr>
        <w:t xml:space="preserve"> исполнены победителем торгов.</w:t>
      </w:r>
    </w:p>
    <w:p w:rsidR="00A71069" w:rsidRPr="00F110F3" w:rsidRDefault="00A71069" w:rsidP="00A71069">
      <w:pPr>
        <w:spacing w:after="0"/>
        <w:jc w:val="center"/>
        <w:rPr>
          <w:rFonts w:ascii="Times New Roman" w:hAnsi="Times New Roman" w:cs="Times New Roman"/>
          <w:b/>
          <w:color w:val="000000"/>
          <w:sz w:val="24"/>
          <w:szCs w:val="24"/>
        </w:rPr>
      </w:pPr>
      <w:r w:rsidRPr="00F110F3">
        <w:rPr>
          <w:rFonts w:ascii="Times New Roman" w:hAnsi="Times New Roman" w:cs="Times New Roman"/>
          <w:b/>
          <w:color w:val="000000"/>
          <w:sz w:val="24"/>
          <w:szCs w:val="24"/>
        </w:rPr>
        <w:t>10. Переход права собственности на имущество, находящееся в муниципальной  собственности Юстинского районного муниципального образования Республики Калмыкия</w:t>
      </w:r>
    </w:p>
    <w:p w:rsidR="00A71069" w:rsidRPr="00F110F3" w:rsidRDefault="00A71069" w:rsidP="00A71069">
      <w:pPr>
        <w:spacing w:after="0"/>
        <w:jc w:val="center"/>
        <w:rPr>
          <w:rFonts w:ascii="Times New Roman" w:hAnsi="Times New Roman" w:cs="Times New Roman"/>
          <w:b/>
          <w:color w:val="000000"/>
          <w:sz w:val="24"/>
          <w:szCs w:val="24"/>
        </w:rPr>
      </w:pPr>
    </w:p>
    <w:p w:rsidR="00A71069" w:rsidRDefault="00A71069" w:rsidP="00A7106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 xml:space="preserve">Право собственности на имущество, находящееся в муниципальной собственности Юстинского районного муниципального образования Республики Калмыкия, переходит к покупателю в порядке, установленном законодательством Российской Федерации и договором купли-продажи, после полной оплаты стоимости имущества. Факт оплаты подтверждается выпиской со счета Продавца о поступлении средств в размере и сроки, которые указаны в договоре купли-продажи. </w:t>
      </w:r>
    </w:p>
    <w:p w:rsidR="00A71069" w:rsidRDefault="00A71069" w:rsidP="00A71069">
      <w:pPr>
        <w:spacing w:after="0"/>
        <w:ind w:firstLine="709"/>
        <w:jc w:val="both"/>
        <w:rPr>
          <w:rFonts w:ascii="Times New Roman" w:hAnsi="Times New Roman" w:cs="Times New Roman"/>
          <w:color w:val="000000"/>
          <w:sz w:val="24"/>
          <w:szCs w:val="24"/>
        </w:rPr>
      </w:pPr>
      <w:r w:rsidRPr="00F110F3">
        <w:rPr>
          <w:rFonts w:ascii="Times New Roman" w:hAnsi="Times New Roman" w:cs="Times New Roman"/>
          <w:color w:val="000000"/>
          <w:sz w:val="24"/>
          <w:szCs w:val="24"/>
        </w:rPr>
        <w:t>Все иные вопросы, касающиеся проведения аукциона, не нашедшие отражения в настоящем информационном сообщении, регулируются действующим законодательством Российской Федерации.</w:t>
      </w:r>
    </w:p>
    <w:p w:rsidR="00A71069" w:rsidRPr="00F110F3" w:rsidRDefault="00A71069" w:rsidP="00A71069">
      <w:pPr>
        <w:pStyle w:val="3"/>
        <w:spacing w:after="0" w:line="276" w:lineRule="auto"/>
        <w:jc w:val="center"/>
        <w:rPr>
          <w:b/>
          <w:sz w:val="24"/>
          <w:szCs w:val="24"/>
        </w:rPr>
      </w:pPr>
      <w:r w:rsidRPr="00F110F3">
        <w:rPr>
          <w:b/>
          <w:sz w:val="24"/>
          <w:szCs w:val="24"/>
        </w:rPr>
        <w:t>11. Заключительные положения</w:t>
      </w:r>
    </w:p>
    <w:p w:rsidR="00A71069" w:rsidRPr="00F110F3" w:rsidRDefault="00A71069" w:rsidP="00A71069">
      <w:pPr>
        <w:pStyle w:val="3"/>
        <w:spacing w:after="0" w:line="276" w:lineRule="auto"/>
        <w:jc w:val="center"/>
        <w:rPr>
          <w:b/>
          <w:sz w:val="24"/>
          <w:szCs w:val="24"/>
        </w:rPr>
      </w:pPr>
    </w:p>
    <w:p w:rsidR="00A71069" w:rsidRPr="00F110F3" w:rsidRDefault="00A71069" w:rsidP="00A71069">
      <w:pPr>
        <w:spacing w:after="0"/>
        <w:ind w:firstLine="720"/>
        <w:jc w:val="both"/>
        <w:rPr>
          <w:rFonts w:ascii="Times New Roman" w:hAnsi="Times New Roman" w:cs="Times New Roman"/>
          <w:sz w:val="24"/>
          <w:szCs w:val="24"/>
        </w:rPr>
      </w:pPr>
      <w:r w:rsidRPr="00F110F3">
        <w:rPr>
          <w:rFonts w:ascii="Times New Roman" w:hAnsi="Times New Roman" w:cs="Times New Roman"/>
          <w:sz w:val="24"/>
          <w:szCs w:val="24"/>
        </w:rPr>
        <w:t>Все вопросы, касающиеся проведения вышеуказанного аукциона, не нашедшие отражения в настоящем информационном сообщении, регулируются законодательством Российской Федерации и Республики Калмыкия.</w:t>
      </w:r>
    </w:p>
    <w:p w:rsidR="00A71069" w:rsidRPr="00F110F3" w:rsidRDefault="00A71069" w:rsidP="00A71069">
      <w:pPr>
        <w:spacing w:after="0"/>
        <w:jc w:val="center"/>
        <w:rPr>
          <w:rFonts w:ascii="Times New Roman" w:hAnsi="Times New Roman" w:cs="Times New Roman"/>
          <w:b/>
          <w:bCs/>
          <w:sz w:val="24"/>
          <w:szCs w:val="24"/>
        </w:rPr>
      </w:pPr>
      <w:r w:rsidRPr="00F110F3">
        <w:rPr>
          <w:rFonts w:ascii="Times New Roman" w:hAnsi="Times New Roman" w:cs="Times New Roman"/>
          <w:b/>
          <w:bCs/>
          <w:sz w:val="24"/>
          <w:szCs w:val="24"/>
        </w:rPr>
        <w:t>12. Перечень приложений</w:t>
      </w:r>
    </w:p>
    <w:p w:rsidR="00A71069" w:rsidRPr="00F110F3" w:rsidRDefault="00A71069" w:rsidP="00A71069">
      <w:pPr>
        <w:pStyle w:val="3"/>
        <w:spacing w:after="0" w:line="276" w:lineRule="auto"/>
        <w:ind w:firstLine="700"/>
        <w:rPr>
          <w:sz w:val="24"/>
          <w:szCs w:val="24"/>
        </w:rPr>
      </w:pPr>
      <w:r w:rsidRPr="00F110F3">
        <w:rPr>
          <w:sz w:val="24"/>
          <w:szCs w:val="24"/>
        </w:rPr>
        <w:t>Приложение 1. Форма заявки на участие в аукционе</w:t>
      </w:r>
      <w:r>
        <w:rPr>
          <w:sz w:val="24"/>
          <w:szCs w:val="24"/>
        </w:rPr>
        <w:t xml:space="preserve"> (для физического лица/для юридического лица)</w:t>
      </w:r>
      <w:r w:rsidRPr="00F110F3">
        <w:rPr>
          <w:sz w:val="24"/>
          <w:szCs w:val="24"/>
        </w:rPr>
        <w:t>.</w:t>
      </w:r>
    </w:p>
    <w:p w:rsidR="00A71069" w:rsidRPr="00F110F3" w:rsidRDefault="00A71069" w:rsidP="00A71069">
      <w:pPr>
        <w:pStyle w:val="3"/>
        <w:spacing w:after="0" w:line="276" w:lineRule="auto"/>
        <w:ind w:firstLine="700"/>
        <w:rPr>
          <w:sz w:val="24"/>
          <w:szCs w:val="24"/>
        </w:rPr>
      </w:pPr>
      <w:r w:rsidRPr="00F110F3">
        <w:rPr>
          <w:sz w:val="24"/>
          <w:szCs w:val="24"/>
        </w:rPr>
        <w:t>Приложение 2. Форма договора купли-продажи.</w:t>
      </w:r>
    </w:p>
    <w:p w:rsidR="00A71069" w:rsidRPr="00F110F3" w:rsidRDefault="00A71069" w:rsidP="00A71069">
      <w:pPr>
        <w:pStyle w:val="3"/>
        <w:spacing w:after="0" w:line="276" w:lineRule="auto"/>
        <w:ind w:firstLine="700"/>
        <w:rPr>
          <w:sz w:val="24"/>
          <w:szCs w:val="24"/>
        </w:rPr>
      </w:pPr>
      <w:r w:rsidRPr="00F110F3">
        <w:rPr>
          <w:sz w:val="24"/>
          <w:szCs w:val="24"/>
        </w:rPr>
        <w:t>Приложение 3. Опись документов на участие в аукционе.</w:t>
      </w:r>
    </w:p>
    <w:p w:rsidR="00A71069" w:rsidRPr="00F110F3" w:rsidRDefault="00A71069" w:rsidP="00A71069">
      <w:pPr>
        <w:tabs>
          <w:tab w:val="left" w:pos="5655"/>
        </w:tabs>
        <w:spacing w:after="0"/>
        <w:ind w:left="4820"/>
        <w:rPr>
          <w:rFonts w:ascii="Times New Roman" w:hAnsi="Times New Roman" w:cs="Times New Roman"/>
          <w:sz w:val="24"/>
          <w:szCs w:val="24"/>
        </w:rPr>
      </w:pPr>
    </w:p>
    <w:p w:rsidR="00A71069" w:rsidRPr="00E831A4" w:rsidRDefault="00A71069" w:rsidP="00A71069">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lastRenderedPageBreak/>
        <w:t>Приложение №1</w:t>
      </w:r>
    </w:p>
    <w:p w:rsidR="00A71069" w:rsidRPr="00E831A4" w:rsidRDefault="00A71069" w:rsidP="00A71069">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К Информационному сообщению о проведении продажи имущества, </w:t>
      </w:r>
    </w:p>
    <w:p w:rsidR="00A71069" w:rsidRPr="00E831A4" w:rsidRDefault="00A71069" w:rsidP="00A71069">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находящегося в муниципальной собственности Юстинского РМО Республики Калмыкия, </w:t>
      </w:r>
    </w:p>
    <w:p w:rsidR="00A71069" w:rsidRPr="00E831A4" w:rsidRDefault="00A71069" w:rsidP="00A71069">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на аукционе в электронной форме</w:t>
      </w:r>
    </w:p>
    <w:p w:rsidR="00A71069" w:rsidRPr="00E831A4" w:rsidRDefault="00A71069" w:rsidP="00A71069">
      <w:pPr>
        <w:spacing w:after="0"/>
        <w:ind w:left="4956"/>
        <w:rPr>
          <w:rFonts w:ascii="Times New Roman" w:hAnsi="Times New Roman" w:cs="Times New Roman"/>
          <w:sz w:val="24"/>
          <w:szCs w:val="24"/>
        </w:rPr>
      </w:pPr>
    </w:p>
    <w:p w:rsidR="00A71069" w:rsidRPr="00E831A4" w:rsidRDefault="00A71069" w:rsidP="00A71069">
      <w:pPr>
        <w:spacing w:after="0"/>
        <w:jc w:val="center"/>
        <w:rPr>
          <w:rFonts w:ascii="Times New Roman" w:hAnsi="Times New Roman" w:cs="Times New Roman"/>
          <w:i/>
          <w:sz w:val="24"/>
          <w:szCs w:val="24"/>
          <w:u w:val="single"/>
        </w:rPr>
      </w:pPr>
      <w:r w:rsidRPr="00E831A4">
        <w:rPr>
          <w:rFonts w:ascii="Times New Roman" w:hAnsi="Times New Roman" w:cs="Times New Roman"/>
          <w:i/>
          <w:sz w:val="24"/>
          <w:szCs w:val="24"/>
          <w:u w:val="single"/>
        </w:rPr>
        <w:t>ЭЛЕКТРОННЫЕ ФОРМЫ ЗАЯВОК НА УЧАСТИЕ В АУКЦИОНЕ В ЭЛЕКТРОННОЙ ФОРМЕ</w:t>
      </w:r>
    </w:p>
    <w:p w:rsidR="00A71069" w:rsidRPr="00E831A4" w:rsidRDefault="00A71069" w:rsidP="00A71069">
      <w:pPr>
        <w:spacing w:after="0"/>
        <w:jc w:val="center"/>
        <w:rPr>
          <w:rFonts w:ascii="Times New Roman" w:hAnsi="Times New Roman" w:cs="Times New Roman"/>
          <w:sz w:val="24"/>
          <w:szCs w:val="24"/>
        </w:rPr>
      </w:pPr>
    </w:p>
    <w:p w:rsidR="00A71069" w:rsidRPr="00E831A4" w:rsidRDefault="00A71069" w:rsidP="00A71069">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АО «Единая электронная торговая площадка»</w:t>
      </w:r>
    </w:p>
    <w:p w:rsidR="00A71069" w:rsidRPr="00E831A4" w:rsidRDefault="00A71069" w:rsidP="00A71069">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ЗАЯВКА НА УЧАСТИЕ В ТОРГАХ</w:t>
      </w:r>
    </w:p>
    <w:p w:rsidR="00A71069" w:rsidRPr="00E831A4" w:rsidRDefault="00A71069" w:rsidP="00A71069">
      <w:pPr>
        <w:spacing w:after="0"/>
        <w:jc w:val="center"/>
        <w:rPr>
          <w:rFonts w:ascii="Times New Roman" w:hAnsi="Times New Roman" w:cs="Times New Roman"/>
          <w:sz w:val="24"/>
          <w:szCs w:val="24"/>
        </w:rPr>
      </w:pPr>
      <w:r w:rsidRPr="00E831A4">
        <w:rPr>
          <w:rFonts w:ascii="Times New Roman" w:hAnsi="Times New Roman" w:cs="Times New Roman"/>
          <w:sz w:val="24"/>
          <w:szCs w:val="24"/>
        </w:rPr>
        <w:t>(для физических лиц)</w:t>
      </w:r>
    </w:p>
    <w:p w:rsidR="00A71069" w:rsidRPr="00E831A4" w:rsidRDefault="00A71069" w:rsidP="00A71069">
      <w:pPr>
        <w:pStyle w:val="21"/>
        <w:spacing w:after="0" w:line="276" w:lineRule="auto"/>
        <w:ind w:left="-284"/>
        <w:jc w:val="center"/>
        <w:rPr>
          <w:b/>
          <w:i/>
          <w:sz w:val="24"/>
          <w:szCs w:val="24"/>
        </w:rPr>
      </w:pPr>
      <w:r w:rsidRPr="00E831A4">
        <w:rPr>
          <w:b/>
          <w:i/>
          <w:sz w:val="24"/>
          <w:szCs w:val="24"/>
        </w:rPr>
        <w:t>(все графы заполняются в электронном виде)</w:t>
      </w:r>
    </w:p>
    <w:p w:rsidR="00A71069" w:rsidRPr="00E831A4" w:rsidRDefault="00A71069" w:rsidP="00A71069">
      <w:pPr>
        <w:spacing w:after="0"/>
        <w:rPr>
          <w:rFonts w:ascii="Times New Roman" w:hAnsi="Times New Roman" w:cs="Times New Roman"/>
          <w:sz w:val="24"/>
          <w:szCs w:val="24"/>
        </w:rPr>
      </w:pPr>
      <w:r>
        <w:rPr>
          <w:rFonts w:ascii="Times New Roman" w:hAnsi="Times New Roman" w:cs="Times New Roman"/>
          <w:sz w:val="24"/>
          <w:szCs w:val="24"/>
        </w:rPr>
        <w:t>Изучив условия аукционной документации з</w:t>
      </w:r>
      <w:r w:rsidRPr="00E831A4">
        <w:rPr>
          <w:rFonts w:ascii="Times New Roman" w:hAnsi="Times New Roman" w:cs="Times New Roman"/>
          <w:sz w:val="24"/>
          <w:szCs w:val="24"/>
        </w:rPr>
        <w:t xml:space="preserve">аявка подана: </w:t>
      </w:r>
    </w:p>
    <w:p w:rsidR="00A71069" w:rsidRPr="00E831A4" w:rsidRDefault="00A71069" w:rsidP="00A71069">
      <w:pPr>
        <w:spacing w:after="0"/>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w:t>
      </w:r>
      <w:r>
        <w:rPr>
          <w:rFonts w:ascii="Times New Roman" w:hAnsi="Times New Roman" w:cs="Times New Roman"/>
          <w:sz w:val="24"/>
          <w:szCs w:val="24"/>
        </w:rPr>
        <w:t>_________</w:t>
      </w:r>
      <w:r w:rsidRPr="00E831A4">
        <w:rPr>
          <w:rFonts w:ascii="Times New Roman" w:hAnsi="Times New Roman" w:cs="Times New Roman"/>
          <w:sz w:val="24"/>
          <w:szCs w:val="24"/>
        </w:rPr>
        <w:t>__</w:t>
      </w:r>
      <w:r>
        <w:rPr>
          <w:rFonts w:ascii="Times New Roman" w:hAnsi="Times New Roman" w:cs="Times New Roman"/>
          <w:sz w:val="24"/>
          <w:szCs w:val="24"/>
        </w:rPr>
        <w:t>__</w:t>
      </w:r>
      <w:r w:rsidRPr="00E831A4">
        <w:rPr>
          <w:rFonts w:ascii="Times New Roman" w:hAnsi="Times New Roman" w:cs="Times New Roman"/>
          <w:sz w:val="24"/>
          <w:szCs w:val="24"/>
        </w:rPr>
        <w:t>____</w:t>
      </w:r>
    </w:p>
    <w:p w:rsidR="00A71069" w:rsidRDefault="00A71069" w:rsidP="00A71069">
      <w:pPr>
        <w:spacing w:after="0"/>
        <w:jc w:val="center"/>
        <w:rPr>
          <w:rFonts w:ascii="Times New Roman" w:hAnsi="Times New Roman" w:cs="Times New Roman"/>
          <w:sz w:val="24"/>
          <w:szCs w:val="24"/>
        </w:rPr>
      </w:pPr>
      <w:r>
        <w:rPr>
          <w:rFonts w:ascii="Times New Roman" w:hAnsi="Times New Roman" w:cs="Times New Roman"/>
          <w:sz w:val="24"/>
          <w:szCs w:val="24"/>
        </w:rPr>
        <w:t>___</w:t>
      </w:r>
      <w:r w:rsidRPr="00E831A4">
        <w:rPr>
          <w:rFonts w:ascii="Times New Roman" w:hAnsi="Times New Roman" w:cs="Times New Roman"/>
          <w:sz w:val="24"/>
          <w:szCs w:val="24"/>
        </w:rPr>
        <w:t>_____________________________________________________________________</w:t>
      </w:r>
      <w:r>
        <w:rPr>
          <w:rFonts w:ascii="Times New Roman" w:hAnsi="Times New Roman" w:cs="Times New Roman"/>
          <w:sz w:val="24"/>
          <w:szCs w:val="24"/>
        </w:rPr>
        <w:t>_</w:t>
      </w:r>
      <w:r w:rsidRPr="00E831A4">
        <w:rPr>
          <w:rFonts w:ascii="Times New Roman" w:hAnsi="Times New Roman" w:cs="Times New Roman"/>
          <w:sz w:val="24"/>
          <w:szCs w:val="24"/>
        </w:rPr>
        <w:t>__________</w:t>
      </w:r>
      <w:r>
        <w:rPr>
          <w:rFonts w:ascii="Times New Roman" w:hAnsi="Times New Roman" w:cs="Times New Roman"/>
          <w:sz w:val="24"/>
          <w:szCs w:val="24"/>
        </w:rPr>
        <w:t>_</w:t>
      </w:r>
      <w:r w:rsidRPr="00E831A4">
        <w:rPr>
          <w:rFonts w:ascii="Times New Roman" w:hAnsi="Times New Roman" w:cs="Times New Roman"/>
          <w:sz w:val="24"/>
          <w:szCs w:val="24"/>
        </w:rPr>
        <w:t>,</w:t>
      </w:r>
    </w:p>
    <w:p w:rsidR="00A71069" w:rsidRPr="00E831A4" w:rsidRDefault="00A71069" w:rsidP="00A71069">
      <w:pPr>
        <w:spacing w:after="0"/>
        <w:jc w:val="center"/>
        <w:rPr>
          <w:rFonts w:ascii="Times New Roman" w:hAnsi="Times New Roman" w:cs="Times New Roman"/>
          <w:i/>
          <w:sz w:val="24"/>
          <w:szCs w:val="24"/>
        </w:rPr>
      </w:pPr>
      <w:r w:rsidRPr="00E831A4">
        <w:rPr>
          <w:rFonts w:ascii="Times New Roman" w:hAnsi="Times New Roman" w:cs="Times New Roman"/>
          <w:i/>
          <w:sz w:val="24"/>
          <w:szCs w:val="24"/>
        </w:rPr>
        <w:t>(фамилия, имя, отчество, дата рождения  лица, подающего заявку)</w:t>
      </w:r>
    </w:p>
    <w:p w:rsidR="00A71069" w:rsidRPr="00E831A4" w:rsidRDefault="00A71069" w:rsidP="00A71069">
      <w:pPr>
        <w:spacing w:after="0"/>
        <w:jc w:val="center"/>
        <w:rPr>
          <w:rFonts w:ascii="Times New Roman" w:hAnsi="Times New Roman" w:cs="Times New Roman"/>
          <w:sz w:val="24"/>
          <w:szCs w:val="24"/>
        </w:rPr>
      </w:pPr>
    </w:p>
    <w:p w:rsidR="00A71069" w:rsidRPr="00E831A4" w:rsidRDefault="00A71069" w:rsidP="00A71069">
      <w:pPr>
        <w:spacing w:after="0"/>
        <w:rPr>
          <w:rFonts w:ascii="Times New Roman" w:hAnsi="Times New Roman" w:cs="Times New Roman"/>
          <w:sz w:val="24"/>
          <w:szCs w:val="24"/>
        </w:rPr>
      </w:pPr>
      <w:r w:rsidRPr="00E831A4">
        <w:rPr>
          <w:rFonts w:ascii="Times New Roman" w:hAnsi="Times New Roman" w:cs="Times New Roman"/>
          <w:sz w:val="24"/>
          <w:szCs w:val="24"/>
        </w:rPr>
        <w:t>именуемый далее Претендент, удостоверение личности _____________________________________________________________________</w:t>
      </w:r>
      <w:r>
        <w:rPr>
          <w:rFonts w:ascii="Times New Roman" w:hAnsi="Times New Roman" w:cs="Times New Roman"/>
          <w:sz w:val="24"/>
          <w:szCs w:val="24"/>
        </w:rPr>
        <w:t>____________</w:t>
      </w:r>
      <w:r w:rsidRPr="00E831A4">
        <w:rPr>
          <w:rFonts w:ascii="Times New Roman" w:hAnsi="Times New Roman" w:cs="Times New Roman"/>
          <w:sz w:val="24"/>
          <w:szCs w:val="24"/>
        </w:rPr>
        <w:t>__</w:t>
      </w:r>
    </w:p>
    <w:p w:rsidR="00A71069" w:rsidRPr="00E831A4" w:rsidRDefault="00A71069" w:rsidP="00A71069">
      <w:pPr>
        <w:spacing w:after="0"/>
        <w:jc w:val="center"/>
        <w:rPr>
          <w:rFonts w:ascii="Times New Roman" w:hAnsi="Times New Roman" w:cs="Times New Roman"/>
          <w:i/>
          <w:sz w:val="24"/>
          <w:szCs w:val="24"/>
        </w:rPr>
      </w:pPr>
      <w:r w:rsidRPr="00E831A4">
        <w:rPr>
          <w:rFonts w:ascii="Times New Roman" w:hAnsi="Times New Roman" w:cs="Times New Roman"/>
          <w:i/>
          <w:sz w:val="24"/>
          <w:szCs w:val="24"/>
        </w:rPr>
        <w:t>(наименование документа, серия, дата и место выдачи)</w:t>
      </w:r>
    </w:p>
    <w:p w:rsidR="00A71069" w:rsidRPr="00E831A4" w:rsidRDefault="00A71069" w:rsidP="00A71069">
      <w:pPr>
        <w:spacing w:after="0"/>
        <w:rPr>
          <w:rFonts w:ascii="Times New Roman" w:hAnsi="Times New Roman" w:cs="Times New Roman"/>
          <w:sz w:val="24"/>
          <w:szCs w:val="24"/>
        </w:rPr>
      </w:pPr>
    </w:p>
    <w:p w:rsidR="00A71069" w:rsidRDefault="00A71069" w:rsidP="00A71069">
      <w:pPr>
        <w:spacing w:after="0"/>
        <w:rPr>
          <w:rFonts w:ascii="Times New Roman" w:hAnsi="Times New Roman" w:cs="Times New Roman"/>
          <w:sz w:val="24"/>
          <w:szCs w:val="24"/>
        </w:rPr>
      </w:pPr>
      <w:r>
        <w:rPr>
          <w:rFonts w:ascii="Times New Roman" w:hAnsi="Times New Roman" w:cs="Times New Roman"/>
          <w:sz w:val="24"/>
          <w:szCs w:val="24"/>
        </w:rPr>
        <w:t>ИНН Претендента  __________________________________________________________________</w:t>
      </w:r>
    </w:p>
    <w:p w:rsidR="00A71069" w:rsidRPr="00E831A4" w:rsidRDefault="00A71069" w:rsidP="00A71069">
      <w:pPr>
        <w:spacing w:after="0"/>
        <w:rPr>
          <w:rFonts w:ascii="Times New Roman" w:hAnsi="Times New Roman" w:cs="Times New Roman"/>
          <w:sz w:val="24"/>
          <w:szCs w:val="24"/>
        </w:rPr>
      </w:pPr>
      <w:r w:rsidRPr="00E831A4">
        <w:rPr>
          <w:rFonts w:ascii="Times New Roman" w:hAnsi="Times New Roman" w:cs="Times New Roman"/>
          <w:sz w:val="24"/>
          <w:szCs w:val="24"/>
        </w:rPr>
        <w:t>адрес электронной почты Претендента ______________________________</w:t>
      </w:r>
      <w:r>
        <w:rPr>
          <w:rFonts w:ascii="Times New Roman" w:hAnsi="Times New Roman" w:cs="Times New Roman"/>
          <w:sz w:val="24"/>
          <w:szCs w:val="24"/>
        </w:rPr>
        <w:t>____________</w:t>
      </w:r>
      <w:r w:rsidRPr="00E831A4">
        <w:rPr>
          <w:rFonts w:ascii="Times New Roman" w:hAnsi="Times New Roman" w:cs="Times New Roman"/>
          <w:sz w:val="24"/>
          <w:szCs w:val="24"/>
        </w:rPr>
        <w:t>________</w:t>
      </w:r>
    </w:p>
    <w:p w:rsidR="00A71069" w:rsidRPr="00E831A4" w:rsidRDefault="00A71069" w:rsidP="00A71069">
      <w:pPr>
        <w:spacing w:after="0"/>
        <w:rPr>
          <w:rFonts w:ascii="Times New Roman" w:hAnsi="Times New Roman" w:cs="Times New Roman"/>
          <w:sz w:val="24"/>
          <w:szCs w:val="24"/>
        </w:rPr>
      </w:pPr>
    </w:p>
    <w:p w:rsidR="00A71069" w:rsidRPr="00E831A4" w:rsidRDefault="00A71069" w:rsidP="00A71069">
      <w:pPr>
        <w:spacing w:after="0"/>
        <w:rPr>
          <w:rFonts w:ascii="Times New Roman" w:hAnsi="Times New Roman" w:cs="Times New Roman"/>
          <w:sz w:val="24"/>
          <w:szCs w:val="24"/>
        </w:rPr>
      </w:pPr>
      <w:r w:rsidRPr="00E831A4">
        <w:rPr>
          <w:rFonts w:ascii="Times New Roman" w:hAnsi="Times New Roman" w:cs="Times New Roman"/>
          <w:sz w:val="24"/>
          <w:szCs w:val="24"/>
        </w:rPr>
        <w:t>контактный телефон Претендента _________________________________________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A71069" w:rsidRPr="00E831A4" w:rsidRDefault="00A71069" w:rsidP="00A71069">
      <w:pPr>
        <w:spacing w:after="0"/>
        <w:rPr>
          <w:rFonts w:ascii="Times New Roman" w:hAnsi="Times New Roman" w:cs="Times New Roman"/>
          <w:sz w:val="24"/>
          <w:szCs w:val="24"/>
        </w:rPr>
      </w:pPr>
    </w:p>
    <w:p w:rsidR="00A71069" w:rsidRPr="00E831A4" w:rsidRDefault="00A71069" w:rsidP="00A71069">
      <w:pPr>
        <w:spacing w:after="0"/>
        <w:rPr>
          <w:rFonts w:ascii="Times New Roman" w:hAnsi="Times New Roman" w:cs="Times New Roman"/>
          <w:sz w:val="24"/>
          <w:szCs w:val="24"/>
        </w:rPr>
      </w:pPr>
      <w:r w:rsidRPr="00E831A4">
        <w:rPr>
          <w:rFonts w:ascii="Times New Roman" w:hAnsi="Times New Roman" w:cs="Times New Roman"/>
          <w:sz w:val="24"/>
          <w:szCs w:val="24"/>
        </w:rPr>
        <w:t>адрес Претендента, банковские реквизиты: ______________________________________________________________________</w:t>
      </w:r>
      <w:r>
        <w:rPr>
          <w:rFonts w:ascii="Times New Roman" w:hAnsi="Times New Roman" w:cs="Times New Roman"/>
          <w:sz w:val="24"/>
          <w:szCs w:val="24"/>
        </w:rPr>
        <w:t>______________</w:t>
      </w:r>
      <w:r w:rsidRPr="00E831A4">
        <w:rPr>
          <w:rFonts w:ascii="Times New Roman" w:hAnsi="Times New Roman" w:cs="Times New Roman"/>
          <w:sz w:val="24"/>
          <w:szCs w:val="24"/>
        </w:rPr>
        <w:t>_</w:t>
      </w:r>
    </w:p>
    <w:p w:rsidR="00A71069" w:rsidRPr="00E831A4" w:rsidRDefault="00A71069" w:rsidP="00A71069">
      <w:pPr>
        <w:spacing w:after="0"/>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w:t>
      </w:r>
      <w:r>
        <w:rPr>
          <w:rFonts w:ascii="Times New Roman" w:hAnsi="Times New Roman" w:cs="Times New Roman"/>
          <w:sz w:val="24"/>
          <w:szCs w:val="24"/>
        </w:rPr>
        <w:t>______________</w:t>
      </w:r>
      <w:r w:rsidRPr="00E831A4">
        <w:rPr>
          <w:rFonts w:ascii="Times New Roman" w:hAnsi="Times New Roman" w:cs="Times New Roman"/>
          <w:sz w:val="24"/>
          <w:szCs w:val="24"/>
        </w:rPr>
        <w:t>___</w:t>
      </w:r>
    </w:p>
    <w:p w:rsidR="00A71069" w:rsidRPr="00E831A4" w:rsidRDefault="00A71069" w:rsidP="00A71069">
      <w:pPr>
        <w:spacing w:after="0"/>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______________</w:t>
      </w:r>
      <w:r w:rsidRPr="00E831A4">
        <w:rPr>
          <w:rFonts w:ascii="Times New Roman" w:hAnsi="Times New Roman" w:cs="Times New Roman"/>
          <w:sz w:val="24"/>
          <w:szCs w:val="24"/>
        </w:rPr>
        <w:t>_</w:t>
      </w:r>
    </w:p>
    <w:p w:rsidR="00A71069" w:rsidRPr="00E831A4" w:rsidRDefault="00A71069" w:rsidP="00A71069">
      <w:pPr>
        <w:spacing w:after="0"/>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w:t>
      </w:r>
      <w:r>
        <w:rPr>
          <w:rFonts w:ascii="Times New Roman" w:hAnsi="Times New Roman" w:cs="Times New Roman"/>
          <w:sz w:val="24"/>
          <w:szCs w:val="24"/>
        </w:rPr>
        <w:t>_____________________________</w:t>
      </w:r>
    </w:p>
    <w:p w:rsidR="00A71069" w:rsidRPr="00E831A4" w:rsidRDefault="00A71069" w:rsidP="00A71069">
      <w:pPr>
        <w:spacing w:after="0"/>
        <w:rPr>
          <w:rFonts w:ascii="Times New Roman" w:hAnsi="Times New Roman" w:cs="Times New Roman"/>
          <w:sz w:val="24"/>
          <w:szCs w:val="24"/>
        </w:rPr>
      </w:pPr>
    </w:p>
    <w:p w:rsidR="00A71069" w:rsidRPr="00E831A4" w:rsidRDefault="00A71069" w:rsidP="00A71069">
      <w:pPr>
        <w:spacing w:after="0"/>
        <w:rPr>
          <w:rFonts w:ascii="Times New Roman" w:hAnsi="Times New Roman" w:cs="Times New Roman"/>
          <w:sz w:val="24"/>
          <w:szCs w:val="24"/>
        </w:rPr>
      </w:pPr>
      <w:r w:rsidRPr="00E831A4">
        <w:rPr>
          <w:rFonts w:ascii="Times New Roman" w:hAnsi="Times New Roman" w:cs="Times New Roman"/>
          <w:sz w:val="24"/>
          <w:szCs w:val="24"/>
        </w:rPr>
        <w:t>Доверенное лицо Претендента (ФИО) 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A71069" w:rsidRPr="00E831A4" w:rsidRDefault="00A71069" w:rsidP="00A71069">
      <w:pPr>
        <w:spacing w:after="0"/>
        <w:rPr>
          <w:rFonts w:ascii="Times New Roman" w:hAnsi="Times New Roman" w:cs="Times New Roman"/>
          <w:sz w:val="24"/>
          <w:szCs w:val="24"/>
        </w:rPr>
      </w:pPr>
      <w:r w:rsidRPr="00E831A4">
        <w:rPr>
          <w:rFonts w:ascii="Times New Roman" w:hAnsi="Times New Roman" w:cs="Times New Roman"/>
          <w:sz w:val="24"/>
          <w:szCs w:val="24"/>
        </w:rPr>
        <w:t>действует на о</w:t>
      </w:r>
      <w:r>
        <w:rPr>
          <w:rFonts w:ascii="Times New Roman" w:hAnsi="Times New Roman" w:cs="Times New Roman"/>
          <w:sz w:val="24"/>
          <w:szCs w:val="24"/>
        </w:rPr>
        <w:t>сновании__</w:t>
      </w:r>
      <w:r w:rsidRPr="00E831A4">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A71069" w:rsidRPr="00E831A4" w:rsidRDefault="00A71069" w:rsidP="00A71069">
      <w:pPr>
        <w:spacing w:after="0"/>
        <w:rPr>
          <w:rFonts w:ascii="Times New Roman" w:hAnsi="Times New Roman" w:cs="Times New Roman"/>
          <w:sz w:val="24"/>
          <w:szCs w:val="24"/>
        </w:rPr>
      </w:pPr>
      <w:r w:rsidRPr="00E831A4">
        <w:rPr>
          <w:rFonts w:ascii="Times New Roman" w:hAnsi="Times New Roman" w:cs="Times New Roman"/>
          <w:sz w:val="24"/>
          <w:szCs w:val="24"/>
        </w:rPr>
        <w:t>удостоверение личности доверенного лица __________________________________</w:t>
      </w:r>
      <w:r>
        <w:rPr>
          <w:rFonts w:ascii="Times New Roman" w:hAnsi="Times New Roman" w:cs="Times New Roman"/>
          <w:sz w:val="24"/>
          <w:szCs w:val="24"/>
        </w:rPr>
        <w:t>_____________</w:t>
      </w:r>
    </w:p>
    <w:p w:rsidR="00A71069" w:rsidRPr="00E831A4" w:rsidRDefault="00A71069" w:rsidP="00A71069">
      <w:pPr>
        <w:spacing w:after="0"/>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____________________________</w:t>
      </w:r>
    </w:p>
    <w:p w:rsidR="00A71069" w:rsidRPr="00E831A4" w:rsidRDefault="00A71069" w:rsidP="00A71069">
      <w:pPr>
        <w:spacing w:after="0"/>
        <w:jc w:val="center"/>
        <w:rPr>
          <w:rFonts w:ascii="Times New Roman" w:hAnsi="Times New Roman" w:cs="Times New Roman"/>
          <w:i/>
          <w:sz w:val="24"/>
          <w:szCs w:val="24"/>
        </w:rPr>
      </w:pPr>
      <w:r w:rsidRPr="00E831A4">
        <w:rPr>
          <w:rFonts w:ascii="Times New Roman" w:hAnsi="Times New Roman" w:cs="Times New Roman"/>
          <w:i/>
          <w:sz w:val="24"/>
          <w:szCs w:val="24"/>
        </w:rPr>
        <w:t>(наименование документа, серия, дата и место выдачи)</w:t>
      </w:r>
    </w:p>
    <w:p w:rsidR="00A71069" w:rsidRPr="00E831A4" w:rsidRDefault="00A71069" w:rsidP="00A71069">
      <w:pPr>
        <w:spacing w:after="0"/>
        <w:rPr>
          <w:rFonts w:ascii="Times New Roman" w:hAnsi="Times New Roman" w:cs="Times New Roman"/>
          <w:sz w:val="24"/>
          <w:szCs w:val="24"/>
        </w:rPr>
      </w:pPr>
      <w:r w:rsidRPr="00E831A4">
        <w:rPr>
          <w:rFonts w:ascii="Times New Roman" w:hAnsi="Times New Roman" w:cs="Times New Roman"/>
          <w:b/>
          <w:sz w:val="24"/>
          <w:szCs w:val="24"/>
        </w:rPr>
        <w:t>принимая решение об участии в торгах по продаже</w:t>
      </w:r>
      <w:r w:rsidRPr="00E831A4">
        <w:rPr>
          <w:rFonts w:ascii="Times New Roman" w:hAnsi="Times New Roman" w:cs="Times New Roman"/>
          <w:sz w:val="24"/>
          <w:szCs w:val="24"/>
        </w:rPr>
        <w:t xml:space="preserve"> 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____________________________</w:t>
      </w:r>
    </w:p>
    <w:p w:rsidR="00A71069" w:rsidRPr="00E831A4" w:rsidRDefault="00A71069" w:rsidP="00A71069">
      <w:pPr>
        <w:spacing w:after="0"/>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__________________________________________________________________________________</w:t>
      </w:r>
      <w:r>
        <w:rPr>
          <w:rFonts w:ascii="Times New Roman" w:hAnsi="Times New Roman" w:cs="Times New Roman"/>
          <w:sz w:val="24"/>
          <w:szCs w:val="24"/>
        </w:rPr>
        <w:t>___</w:t>
      </w:r>
    </w:p>
    <w:p w:rsidR="00A71069" w:rsidRPr="00E831A4" w:rsidRDefault="00A71069" w:rsidP="00A71069">
      <w:pPr>
        <w:spacing w:after="0"/>
        <w:jc w:val="center"/>
        <w:rPr>
          <w:rFonts w:ascii="Times New Roman" w:hAnsi="Times New Roman" w:cs="Times New Roman"/>
          <w:i/>
          <w:sz w:val="24"/>
          <w:szCs w:val="24"/>
        </w:rPr>
      </w:pPr>
      <w:r w:rsidRPr="00E831A4">
        <w:rPr>
          <w:rFonts w:ascii="Times New Roman" w:hAnsi="Times New Roman" w:cs="Times New Roman"/>
          <w:i/>
          <w:sz w:val="24"/>
          <w:szCs w:val="24"/>
        </w:rPr>
        <w:t>(наименование имущества, его основные характеристики и местонахождение, код лота)</w:t>
      </w:r>
    </w:p>
    <w:p w:rsidR="00A71069" w:rsidRPr="00E831A4" w:rsidRDefault="00A71069" w:rsidP="00A71069">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(далее – Имущество)</w:t>
      </w:r>
    </w:p>
    <w:p w:rsidR="00A71069" w:rsidRPr="00E831A4" w:rsidRDefault="00A71069" w:rsidP="00A71069">
      <w:pPr>
        <w:spacing w:after="0"/>
        <w:ind w:right="-1"/>
        <w:rPr>
          <w:rFonts w:ascii="Times New Roman" w:hAnsi="Times New Roman" w:cs="Times New Roman"/>
          <w:b/>
          <w:sz w:val="24"/>
          <w:szCs w:val="24"/>
        </w:rPr>
      </w:pPr>
      <w:r w:rsidRPr="00E831A4">
        <w:rPr>
          <w:rFonts w:ascii="Times New Roman" w:hAnsi="Times New Roman" w:cs="Times New Roman"/>
          <w:b/>
          <w:sz w:val="24"/>
          <w:szCs w:val="24"/>
        </w:rPr>
        <w:lastRenderedPageBreak/>
        <w:t>обязуюсь:</w:t>
      </w:r>
    </w:p>
    <w:p w:rsidR="00A71069" w:rsidRPr="00E831A4" w:rsidRDefault="00A71069" w:rsidP="00A71069">
      <w:pPr>
        <w:numPr>
          <w:ilvl w:val="0"/>
          <w:numId w:val="3"/>
        </w:numPr>
        <w:overflowPunct w:val="0"/>
        <w:autoSpaceDE w:val="0"/>
        <w:autoSpaceDN w:val="0"/>
        <w:adjustRightInd w:val="0"/>
        <w:spacing w:after="0"/>
        <w:ind w:left="0" w:firstLine="360"/>
        <w:jc w:val="both"/>
        <w:textAlignment w:val="baseline"/>
        <w:rPr>
          <w:rFonts w:ascii="Times New Roman" w:hAnsi="Times New Roman" w:cs="Times New Roman"/>
          <w:sz w:val="24"/>
          <w:szCs w:val="24"/>
        </w:rPr>
      </w:pPr>
      <w:r w:rsidRPr="00E831A4">
        <w:rPr>
          <w:rFonts w:ascii="Times New Roman" w:hAnsi="Times New Roman" w:cs="Times New Roman"/>
          <w:sz w:val="24"/>
          <w:szCs w:val="24"/>
        </w:rPr>
        <w:t xml:space="preserve">Выполнять правила и условия проведения торгов, указанные в информационном сообщении о проведении аукциона в электронной форме по продаже  </w:t>
      </w:r>
      <w:r>
        <w:rPr>
          <w:rFonts w:ascii="Times New Roman" w:hAnsi="Times New Roman" w:cs="Times New Roman"/>
          <w:sz w:val="24"/>
          <w:szCs w:val="24"/>
        </w:rPr>
        <w:t xml:space="preserve">движимого </w:t>
      </w:r>
      <w:r w:rsidRPr="00D21F28">
        <w:rPr>
          <w:rFonts w:ascii="Times New Roman" w:hAnsi="Times New Roman" w:cs="Times New Roman"/>
          <w:sz w:val="24"/>
          <w:szCs w:val="24"/>
        </w:rPr>
        <w:t xml:space="preserve">муниципального имущества Юстинского районного муниципального образования Республики Калмыкия </w:t>
      </w:r>
      <w:r w:rsidRPr="00EA1758">
        <w:rPr>
          <w:rFonts w:ascii="Times New Roman" w:hAnsi="Times New Roman" w:cs="Times New Roman"/>
          <w:sz w:val="24"/>
          <w:szCs w:val="24"/>
        </w:rPr>
        <w:t>Автобус (13 мест) ГАЗ – 322132, государственный регистрационный знак №  А 572 ОО 08, 2006 года выпуска, Паспорт транспортного средства 52 МК 275597, идентификационный номер (</w:t>
      </w:r>
      <w:r w:rsidRPr="00EA1758">
        <w:rPr>
          <w:rFonts w:ascii="Times New Roman" w:hAnsi="Times New Roman" w:cs="Times New Roman"/>
          <w:sz w:val="24"/>
          <w:szCs w:val="24"/>
          <w:lang w:val="en-US"/>
        </w:rPr>
        <w:t>VIN</w:t>
      </w:r>
      <w:r w:rsidRPr="00EA1758">
        <w:rPr>
          <w:rFonts w:ascii="Times New Roman" w:hAnsi="Times New Roman" w:cs="Times New Roman"/>
          <w:sz w:val="24"/>
          <w:szCs w:val="24"/>
        </w:rPr>
        <w:t>)  Х9632213260495668.</w:t>
      </w:r>
      <w:r w:rsidRPr="000C5702">
        <w:rPr>
          <w:rFonts w:ascii="Times New Roman" w:hAnsi="Times New Roman" w:cs="Times New Roman"/>
          <w:sz w:val="24"/>
          <w:szCs w:val="24"/>
        </w:rPr>
        <w:t xml:space="preserve">, </w:t>
      </w:r>
      <w:r w:rsidRPr="00E831A4">
        <w:rPr>
          <w:rFonts w:ascii="Times New Roman" w:hAnsi="Times New Roman" w:cs="Times New Roman"/>
          <w:sz w:val="24"/>
          <w:szCs w:val="24"/>
        </w:rPr>
        <w:t xml:space="preserve">размещенном на сайте </w:t>
      </w:r>
      <w:r w:rsidRPr="00E831A4">
        <w:rPr>
          <w:rFonts w:ascii="Times New Roman" w:hAnsi="Times New Roman" w:cs="Times New Roman"/>
          <w:sz w:val="24"/>
          <w:szCs w:val="24"/>
          <w:lang w:val="en-US"/>
        </w:rPr>
        <w:t>www</w:t>
      </w:r>
      <w:r w:rsidRPr="00E831A4">
        <w:rPr>
          <w:rFonts w:ascii="Times New Roman" w:hAnsi="Times New Roman" w:cs="Times New Roman"/>
          <w:sz w:val="24"/>
          <w:szCs w:val="24"/>
        </w:rPr>
        <w:t>.</w:t>
      </w:r>
      <w:r w:rsidRPr="00E831A4">
        <w:rPr>
          <w:rFonts w:ascii="Times New Roman" w:hAnsi="Times New Roman" w:cs="Times New Roman"/>
          <w:sz w:val="24"/>
          <w:szCs w:val="24"/>
          <w:lang w:val="en-US"/>
        </w:rPr>
        <w:t>roseltorg</w:t>
      </w:r>
      <w:r w:rsidRPr="00E831A4">
        <w:rPr>
          <w:rFonts w:ascii="Times New Roman" w:hAnsi="Times New Roman" w:cs="Times New Roman"/>
          <w:sz w:val="24"/>
          <w:szCs w:val="24"/>
        </w:rPr>
        <w:t>.</w:t>
      </w:r>
      <w:r w:rsidRPr="00E831A4">
        <w:rPr>
          <w:rFonts w:ascii="Times New Roman" w:hAnsi="Times New Roman" w:cs="Times New Roman"/>
          <w:sz w:val="24"/>
          <w:szCs w:val="24"/>
          <w:lang w:val="en-US"/>
        </w:rPr>
        <w:t>ru</w:t>
      </w:r>
      <w:r w:rsidRPr="00E831A4">
        <w:rPr>
          <w:rFonts w:ascii="Times New Roman" w:hAnsi="Times New Roman" w:cs="Times New Roman"/>
          <w:sz w:val="24"/>
          <w:szCs w:val="24"/>
        </w:rPr>
        <w:t xml:space="preserve">, а также официальном сайте </w:t>
      </w:r>
      <w:r w:rsidRPr="00E831A4">
        <w:rPr>
          <w:rFonts w:ascii="Times New Roman" w:hAnsi="Times New Roman" w:cs="Times New Roman"/>
          <w:color w:val="000000"/>
          <w:sz w:val="24"/>
          <w:szCs w:val="24"/>
        </w:rPr>
        <w:t xml:space="preserve">Администрации Юстинского районного муниципального образования Республики Калмыкия в сети «Интернет», </w:t>
      </w:r>
      <w:r w:rsidRPr="00E831A4">
        <w:rPr>
          <w:rFonts w:ascii="Times New Roman" w:hAnsi="Times New Roman" w:cs="Times New Roman"/>
          <w:sz w:val="24"/>
          <w:szCs w:val="24"/>
        </w:rPr>
        <w:t xml:space="preserve">официальном сайте Российской Федерации для размещения информации о проведении торгов </w:t>
      </w:r>
      <w:hyperlink r:id="rId34" w:history="1">
        <w:r w:rsidRPr="00E831A4">
          <w:rPr>
            <w:rStyle w:val="a5"/>
            <w:rFonts w:ascii="Times New Roman" w:hAnsi="Times New Roman" w:cs="Times New Roman"/>
            <w:sz w:val="24"/>
            <w:szCs w:val="24"/>
            <w:lang w:val="en-US"/>
          </w:rPr>
          <w:t>www</w:t>
        </w:r>
        <w:r w:rsidRPr="00E831A4">
          <w:rPr>
            <w:rStyle w:val="a5"/>
            <w:rFonts w:ascii="Times New Roman" w:hAnsi="Times New Roman" w:cs="Times New Roman"/>
            <w:sz w:val="24"/>
            <w:szCs w:val="24"/>
          </w:rPr>
          <w:t>.</w:t>
        </w:r>
        <w:r w:rsidRPr="00E831A4">
          <w:rPr>
            <w:rStyle w:val="a5"/>
            <w:rFonts w:ascii="Times New Roman" w:hAnsi="Times New Roman" w:cs="Times New Roman"/>
            <w:sz w:val="24"/>
            <w:szCs w:val="24"/>
            <w:lang w:val="en-US"/>
          </w:rPr>
          <w:t>torgi</w:t>
        </w:r>
        <w:r w:rsidRPr="00E831A4">
          <w:rPr>
            <w:rStyle w:val="a5"/>
            <w:rFonts w:ascii="Times New Roman" w:hAnsi="Times New Roman" w:cs="Times New Roman"/>
            <w:sz w:val="24"/>
            <w:szCs w:val="24"/>
          </w:rPr>
          <w:t>.</w:t>
        </w:r>
        <w:r w:rsidRPr="00E831A4">
          <w:rPr>
            <w:rStyle w:val="a5"/>
            <w:rFonts w:ascii="Times New Roman" w:hAnsi="Times New Roman" w:cs="Times New Roman"/>
            <w:sz w:val="24"/>
            <w:szCs w:val="24"/>
            <w:lang w:val="en-US"/>
          </w:rPr>
          <w:t>gov</w:t>
        </w:r>
        <w:r w:rsidRPr="00E831A4">
          <w:rPr>
            <w:rStyle w:val="a5"/>
            <w:rFonts w:ascii="Times New Roman" w:hAnsi="Times New Roman" w:cs="Times New Roman"/>
            <w:sz w:val="24"/>
            <w:szCs w:val="24"/>
          </w:rPr>
          <w:t>.</w:t>
        </w:r>
        <w:r w:rsidRPr="00E831A4">
          <w:rPr>
            <w:rStyle w:val="a5"/>
            <w:rFonts w:ascii="Times New Roman" w:hAnsi="Times New Roman" w:cs="Times New Roman"/>
            <w:sz w:val="24"/>
            <w:szCs w:val="24"/>
            <w:lang w:val="en-US"/>
          </w:rPr>
          <w:t>ru</w:t>
        </w:r>
      </w:hyperlink>
      <w:r w:rsidRPr="00E831A4">
        <w:rPr>
          <w:rFonts w:ascii="Times New Roman" w:hAnsi="Times New Roman" w:cs="Times New Roman"/>
          <w:sz w:val="24"/>
          <w:szCs w:val="24"/>
        </w:rPr>
        <w:t>.</w:t>
      </w:r>
    </w:p>
    <w:p w:rsidR="00A71069" w:rsidRPr="00E831A4" w:rsidRDefault="00A71069" w:rsidP="00A71069">
      <w:pPr>
        <w:numPr>
          <w:ilvl w:val="0"/>
          <w:numId w:val="3"/>
        </w:numPr>
        <w:overflowPunct w:val="0"/>
        <w:autoSpaceDE w:val="0"/>
        <w:autoSpaceDN w:val="0"/>
        <w:adjustRightInd w:val="0"/>
        <w:spacing w:after="0"/>
        <w:ind w:left="0" w:firstLine="360"/>
        <w:jc w:val="both"/>
        <w:textAlignment w:val="baseline"/>
        <w:rPr>
          <w:rFonts w:ascii="Times New Roman" w:hAnsi="Times New Roman" w:cs="Times New Roman"/>
          <w:sz w:val="24"/>
          <w:szCs w:val="24"/>
        </w:rPr>
      </w:pPr>
      <w:r w:rsidRPr="00E831A4">
        <w:rPr>
          <w:rFonts w:ascii="Times New Roman" w:hAnsi="Times New Roman" w:cs="Times New Roman"/>
          <w:sz w:val="24"/>
          <w:szCs w:val="24"/>
        </w:rPr>
        <w:t>В случае признания победителем торгов:</w:t>
      </w:r>
    </w:p>
    <w:p w:rsidR="00A71069" w:rsidRPr="00E831A4" w:rsidRDefault="00A71069" w:rsidP="00A71069">
      <w:pPr>
        <w:pStyle w:val="ConsNormal"/>
        <w:widowControl/>
        <w:tabs>
          <w:tab w:val="left" w:pos="709"/>
        </w:tabs>
        <w:spacing w:line="276" w:lineRule="auto"/>
        <w:ind w:firstLine="426"/>
        <w:jc w:val="both"/>
        <w:rPr>
          <w:rFonts w:ascii="Times New Roman" w:hAnsi="Times New Roman"/>
          <w:sz w:val="24"/>
          <w:szCs w:val="24"/>
        </w:rPr>
      </w:pPr>
      <w:r w:rsidRPr="00E831A4">
        <w:rPr>
          <w:rFonts w:ascii="Times New Roman" w:hAnsi="Times New Roman"/>
          <w:sz w:val="24"/>
          <w:szCs w:val="24"/>
        </w:rPr>
        <w:t>- в течение пяти рабочих дней с даты подведения итогов продажи аукциона заключить с Продавцом договор купли-продажи и уплатить Продавцу цену имущества, установленную по результатам продажи, в сроки и на счёт, определяемые договором купли-продажи.</w:t>
      </w:r>
    </w:p>
    <w:p w:rsidR="00A71069" w:rsidRPr="00E831A4" w:rsidRDefault="00A71069" w:rsidP="00A71069">
      <w:pPr>
        <w:tabs>
          <w:tab w:val="left" w:pos="709"/>
        </w:tabs>
        <w:spacing w:after="0"/>
        <w:ind w:firstLine="426"/>
        <w:rPr>
          <w:rFonts w:ascii="Times New Roman" w:hAnsi="Times New Roman" w:cs="Times New Roman"/>
          <w:sz w:val="24"/>
          <w:szCs w:val="24"/>
        </w:rPr>
      </w:pPr>
      <w:r w:rsidRPr="00E831A4">
        <w:rPr>
          <w:rFonts w:ascii="Times New Roman" w:hAnsi="Times New Roman" w:cs="Times New Roman"/>
          <w:sz w:val="24"/>
          <w:szCs w:val="24"/>
        </w:rPr>
        <w:t>- в установленных законодательством случаях получить согласие антимонопольного органа.</w:t>
      </w:r>
    </w:p>
    <w:p w:rsidR="00A71069" w:rsidRPr="00E831A4" w:rsidRDefault="00A71069" w:rsidP="00A71069">
      <w:pPr>
        <w:spacing w:after="0"/>
        <w:ind w:firstLine="567"/>
        <w:rPr>
          <w:rFonts w:ascii="Times New Roman" w:hAnsi="Times New Roman" w:cs="Times New Roman"/>
          <w:sz w:val="24"/>
          <w:szCs w:val="24"/>
        </w:rPr>
      </w:pPr>
      <w:r w:rsidRPr="00E831A4">
        <w:rPr>
          <w:rFonts w:ascii="Times New Roman" w:hAnsi="Times New Roman" w:cs="Times New Roman"/>
          <w:b/>
          <w:sz w:val="24"/>
          <w:szCs w:val="24"/>
        </w:rPr>
        <w:t>Мне известно, что</w:t>
      </w:r>
      <w:r w:rsidRPr="00E831A4">
        <w:rPr>
          <w:rFonts w:ascii="Times New Roman" w:hAnsi="Times New Roman" w:cs="Times New Roman"/>
          <w:sz w:val="24"/>
          <w:szCs w:val="24"/>
        </w:rPr>
        <w:t xml:space="preserve">: </w:t>
      </w:r>
    </w:p>
    <w:p w:rsidR="00A71069" w:rsidRPr="00E831A4" w:rsidRDefault="00A71069" w:rsidP="00A71069">
      <w:pPr>
        <w:spacing w:after="0"/>
        <w:ind w:firstLine="567"/>
        <w:jc w:val="both"/>
        <w:rPr>
          <w:rFonts w:ascii="Times New Roman" w:hAnsi="Times New Roman" w:cs="Times New Roman"/>
          <w:sz w:val="24"/>
          <w:szCs w:val="24"/>
        </w:rPr>
      </w:pPr>
      <w:r w:rsidRPr="00E831A4">
        <w:rPr>
          <w:rFonts w:ascii="Times New Roman" w:hAnsi="Times New Roman" w:cs="Times New Roman"/>
          <w:b/>
          <w:sz w:val="24"/>
          <w:szCs w:val="24"/>
        </w:rPr>
        <w:t>1.</w:t>
      </w:r>
      <w:r w:rsidRPr="00E831A4">
        <w:rPr>
          <w:rFonts w:ascii="Times New Roman" w:hAnsi="Times New Roman" w:cs="Times New Roman"/>
          <w:sz w:val="24"/>
          <w:szCs w:val="24"/>
        </w:rPr>
        <w:t xml:space="preserve">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 </w:t>
      </w:r>
    </w:p>
    <w:p w:rsidR="00A71069" w:rsidRPr="00E831A4" w:rsidRDefault="00A71069" w:rsidP="00A71069">
      <w:pPr>
        <w:spacing w:after="0"/>
        <w:ind w:firstLine="567"/>
        <w:jc w:val="both"/>
        <w:rPr>
          <w:rFonts w:ascii="Times New Roman" w:hAnsi="Times New Roman" w:cs="Times New Roman"/>
          <w:sz w:val="24"/>
          <w:szCs w:val="24"/>
        </w:rPr>
      </w:pPr>
      <w:r w:rsidRPr="00E831A4">
        <w:rPr>
          <w:rFonts w:ascii="Times New Roman" w:hAnsi="Times New Roman" w:cs="Times New Roman"/>
          <w:b/>
          <w:sz w:val="24"/>
          <w:szCs w:val="24"/>
        </w:rPr>
        <w:t>2.</w:t>
      </w:r>
      <w:r w:rsidRPr="00E831A4">
        <w:rPr>
          <w:rFonts w:ascii="Times New Roman" w:hAnsi="Times New Roman" w:cs="Times New Roman"/>
          <w:sz w:val="24"/>
          <w:szCs w:val="24"/>
        </w:rPr>
        <w:t xml:space="preserve">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 </w:t>
      </w:r>
    </w:p>
    <w:p w:rsidR="00A71069" w:rsidRPr="00E831A4" w:rsidRDefault="00A71069" w:rsidP="00A71069">
      <w:pPr>
        <w:tabs>
          <w:tab w:val="left" w:pos="5954"/>
        </w:tabs>
        <w:spacing w:after="0"/>
        <w:ind w:firstLine="567"/>
        <w:jc w:val="both"/>
        <w:rPr>
          <w:rFonts w:ascii="Times New Roman" w:hAnsi="Times New Roman" w:cs="Times New Roman"/>
          <w:sz w:val="24"/>
          <w:szCs w:val="24"/>
        </w:rPr>
      </w:pPr>
      <w:r w:rsidRPr="00E831A4">
        <w:rPr>
          <w:rFonts w:ascii="Times New Roman" w:hAnsi="Times New Roman" w:cs="Times New Roman"/>
          <w:sz w:val="24"/>
          <w:szCs w:val="24"/>
        </w:rPr>
        <w:t>Кроме того, в случае неисполнения покупателем обязанности по оплате Имущества, а также в случае уклонения участником, признанным победителем аукциона от заключения Договора купли-продажи (Приложение 2 к настоящему информационному сообщению) с данного участника (покупателя) взимается штраф в размере задатка (20% начальной цены Имущества).</w:t>
      </w:r>
    </w:p>
    <w:p w:rsidR="00A71069" w:rsidRPr="00E831A4" w:rsidRDefault="00A71069" w:rsidP="00A71069">
      <w:pPr>
        <w:spacing w:after="0"/>
        <w:ind w:firstLine="567"/>
        <w:jc w:val="both"/>
        <w:rPr>
          <w:rFonts w:ascii="Times New Roman" w:hAnsi="Times New Roman" w:cs="Times New Roman"/>
          <w:sz w:val="24"/>
          <w:szCs w:val="24"/>
        </w:rPr>
      </w:pPr>
      <w:r w:rsidRPr="00E831A4">
        <w:rPr>
          <w:rFonts w:ascii="Times New Roman" w:hAnsi="Times New Roman" w:cs="Times New Roman"/>
          <w:b/>
          <w:sz w:val="24"/>
          <w:szCs w:val="24"/>
        </w:rPr>
        <w:t>3.</w:t>
      </w:r>
      <w:r w:rsidRPr="00E831A4">
        <w:rPr>
          <w:rFonts w:ascii="Times New Roman" w:hAnsi="Times New Roman" w:cs="Times New Roman"/>
          <w:sz w:val="24"/>
          <w:szCs w:val="24"/>
        </w:rPr>
        <w:t xml:space="preserve"> Передача Имущества от Продавца покупателю производится путем подписания акта приема-передачи в сроки, установленные Договором купли-продажи. </w:t>
      </w:r>
    </w:p>
    <w:p w:rsidR="00A71069" w:rsidRPr="00E831A4" w:rsidRDefault="00A71069" w:rsidP="00A71069">
      <w:pPr>
        <w:pStyle w:val="31"/>
        <w:spacing w:after="0" w:line="276" w:lineRule="auto"/>
        <w:ind w:firstLine="567"/>
        <w:rPr>
          <w:sz w:val="24"/>
          <w:szCs w:val="24"/>
        </w:rPr>
      </w:pPr>
      <w:r w:rsidRPr="00E831A4">
        <w:rPr>
          <w:b/>
          <w:sz w:val="24"/>
          <w:szCs w:val="24"/>
        </w:rPr>
        <w:t>4.</w:t>
      </w:r>
      <w:r w:rsidRPr="00E831A4">
        <w:rPr>
          <w:sz w:val="24"/>
          <w:szCs w:val="24"/>
        </w:rPr>
        <w:t xml:space="preserve"> Настоящим подтверждаю, что ознакомился с информацией о приватизируемом Имуществе. Претензий по объему и качеству документации не имею.</w:t>
      </w:r>
    </w:p>
    <w:p w:rsidR="00A71069" w:rsidRPr="00E831A4" w:rsidRDefault="00A71069" w:rsidP="00A71069">
      <w:pPr>
        <w:pStyle w:val="31"/>
        <w:spacing w:after="0" w:line="276" w:lineRule="auto"/>
        <w:ind w:firstLine="567"/>
        <w:rPr>
          <w:sz w:val="24"/>
          <w:szCs w:val="24"/>
        </w:rPr>
      </w:pPr>
      <w:r w:rsidRPr="00E831A4">
        <w:rPr>
          <w:b/>
          <w:sz w:val="24"/>
          <w:szCs w:val="24"/>
        </w:rPr>
        <w:t>5.</w:t>
      </w:r>
      <w:r w:rsidRPr="00E831A4">
        <w:rPr>
          <w:sz w:val="24"/>
          <w:szCs w:val="24"/>
        </w:rPr>
        <w:t xml:space="preserve">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A71069" w:rsidRPr="00E831A4" w:rsidRDefault="00A71069" w:rsidP="00A71069">
      <w:pPr>
        <w:pStyle w:val="a6"/>
        <w:spacing w:line="276" w:lineRule="auto"/>
        <w:ind w:right="140" w:firstLine="567"/>
        <w:jc w:val="both"/>
        <w:rPr>
          <w:sz w:val="24"/>
          <w:szCs w:val="24"/>
        </w:rPr>
      </w:pPr>
      <w:r w:rsidRPr="00E831A4">
        <w:rPr>
          <w:sz w:val="24"/>
          <w:szCs w:val="24"/>
        </w:rPr>
        <w:t xml:space="preserve">Подтверждаю, что ознакомлен(а) с условиями Договора купли-продажи Имущества и тем, что Информационное сообщение является публичной офертой в соответствии со </w:t>
      </w:r>
      <w:hyperlink r:id="rId35" w:history="1">
        <w:r w:rsidRPr="00E831A4">
          <w:rPr>
            <w:sz w:val="24"/>
            <w:szCs w:val="24"/>
          </w:rPr>
          <w:t>статьей 437</w:t>
        </w:r>
      </w:hyperlink>
      <w:r w:rsidRPr="00E831A4">
        <w:rPr>
          <w:sz w:val="24"/>
          <w:szCs w:val="24"/>
        </w:rPr>
        <w:t xml:space="preserve"> Гражданского кодекса Российской Федерации, а подача мной настоящей заявки и перечисление задатка являются акцептом такой оферты.</w:t>
      </w:r>
    </w:p>
    <w:p w:rsidR="00A71069" w:rsidRPr="00E831A4" w:rsidRDefault="00A71069" w:rsidP="00A71069">
      <w:pPr>
        <w:pStyle w:val="a6"/>
        <w:spacing w:line="276" w:lineRule="auto"/>
        <w:ind w:right="140" w:firstLine="567"/>
        <w:jc w:val="both"/>
        <w:rPr>
          <w:sz w:val="24"/>
          <w:szCs w:val="24"/>
        </w:rPr>
      </w:pPr>
      <w:r w:rsidRPr="00E831A4">
        <w:rPr>
          <w:sz w:val="24"/>
          <w:szCs w:val="24"/>
        </w:rPr>
        <w:t>Гарантирую достоверность сведений, указанных в заявке и приложенных к ней документах, и подтверждаю право Продавца Имущества запрашивать в уполномоченных органах и организациях информацию, подтверждающую представленные сведения.</w:t>
      </w:r>
    </w:p>
    <w:p w:rsidR="00A71069" w:rsidRPr="00E831A4" w:rsidRDefault="00A71069" w:rsidP="00A71069">
      <w:pPr>
        <w:pStyle w:val="ConsNonformat"/>
        <w:widowControl/>
        <w:spacing w:line="276" w:lineRule="auto"/>
        <w:ind w:right="140"/>
        <w:rPr>
          <w:rFonts w:ascii="Times New Roman" w:hAnsi="Times New Roman"/>
          <w:b/>
          <w:sz w:val="24"/>
          <w:szCs w:val="24"/>
        </w:rPr>
      </w:pPr>
      <w:r w:rsidRPr="00E831A4">
        <w:rPr>
          <w:rFonts w:ascii="Times New Roman" w:hAnsi="Times New Roman"/>
          <w:b/>
          <w:sz w:val="24"/>
          <w:szCs w:val="24"/>
        </w:rPr>
        <w:t xml:space="preserve">Претендент </w:t>
      </w:r>
    </w:p>
    <w:p w:rsidR="00A71069" w:rsidRPr="00E831A4" w:rsidRDefault="00A71069" w:rsidP="00A71069">
      <w:pPr>
        <w:pStyle w:val="ConsNonformat"/>
        <w:widowControl/>
        <w:spacing w:line="276" w:lineRule="auto"/>
        <w:ind w:right="140"/>
        <w:rPr>
          <w:rFonts w:ascii="Times New Roman" w:hAnsi="Times New Roman"/>
          <w:sz w:val="24"/>
          <w:szCs w:val="24"/>
        </w:rPr>
      </w:pPr>
      <w:r w:rsidRPr="00E831A4">
        <w:rPr>
          <w:rFonts w:ascii="Times New Roman" w:hAnsi="Times New Roman"/>
          <w:sz w:val="24"/>
          <w:szCs w:val="24"/>
        </w:rPr>
        <w:t>(его полномочный представитель): ___________________  ___________________</w:t>
      </w:r>
    </w:p>
    <w:p w:rsidR="00A71069" w:rsidRPr="00E831A4" w:rsidRDefault="00A71069" w:rsidP="00A71069">
      <w:pPr>
        <w:pStyle w:val="ConsNonformat"/>
        <w:widowControl/>
        <w:spacing w:line="276" w:lineRule="auto"/>
        <w:ind w:left="4395" w:right="140"/>
        <w:rPr>
          <w:rFonts w:ascii="Times New Roman" w:hAnsi="Times New Roman"/>
          <w:i/>
          <w:sz w:val="24"/>
          <w:szCs w:val="24"/>
        </w:rPr>
      </w:pPr>
      <w:r w:rsidRPr="00E831A4">
        <w:rPr>
          <w:rFonts w:ascii="Times New Roman" w:hAnsi="Times New Roman"/>
          <w:i/>
          <w:sz w:val="24"/>
          <w:szCs w:val="24"/>
        </w:rPr>
        <w:t>(подпись)                                           (ФИО)</w:t>
      </w:r>
    </w:p>
    <w:p w:rsidR="00A71069" w:rsidRPr="00E831A4" w:rsidRDefault="00A71069" w:rsidP="00A71069">
      <w:pPr>
        <w:pStyle w:val="ConsNonformat"/>
        <w:widowControl/>
        <w:spacing w:line="276" w:lineRule="auto"/>
        <w:ind w:left="5760" w:right="140"/>
        <w:rPr>
          <w:rFonts w:ascii="Times New Roman" w:hAnsi="Times New Roman"/>
          <w:sz w:val="24"/>
          <w:szCs w:val="24"/>
        </w:rPr>
      </w:pPr>
      <w:r w:rsidRPr="00E831A4">
        <w:rPr>
          <w:rFonts w:ascii="Times New Roman" w:hAnsi="Times New Roman"/>
          <w:sz w:val="24"/>
          <w:szCs w:val="24"/>
        </w:rPr>
        <w:t>м.п.</w:t>
      </w:r>
    </w:p>
    <w:p w:rsidR="00A71069" w:rsidRPr="00E831A4" w:rsidRDefault="00A71069" w:rsidP="00A71069">
      <w:pPr>
        <w:pStyle w:val="ConsNonformat"/>
        <w:widowControl/>
        <w:spacing w:line="276" w:lineRule="auto"/>
        <w:ind w:right="140"/>
        <w:rPr>
          <w:rFonts w:ascii="Times New Roman" w:hAnsi="Times New Roman"/>
          <w:sz w:val="24"/>
          <w:szCs w:val="24"/>
        </w:rPr>
      </w:pPr>
      <w:r w:rsidRPr="00E831A4">
        <w:rPr>
          <w:rFonts w:ascii="Times New Roman" w:hAnsi="Times New Roman"/>
          <w:sz w:val="24"/>
          <w:szCs w:val="24"/>
        </w:rPr>
        <w:t>Дата составления заявки «_____» ________________ 20__ года</w:t>
      </w:r>
    </w:p>
    <w:p w:rsidR="00A71069" w:rsidRPr="00E831A4" w:rsidRDefault="00A71069" w:rsidP="00A71069">
      <w:pPr>
        <w:pStyle w:val="ConsNonformat"/>
        <w:widowControl/>
        <w:spacing w:line="276" w:lineRule="auto"/>
        <w:ind w:right="140"/>
        <w:jc w:val="center"/>
        <w:rPr>
          <w:rFonts w:ascii="Times New Roman" w:hAnsi="Times New Roman"/>
          <w:b/>
          <w:sz w:val="24"/>
          <w:szCs w:val="24"/>
        </w:rPr>
      </w:pPr>
      <w:r w:rsidRPr="0048457F">
        <w:rPr>
          <w:rFonts w:ascii="Times New Roman" w:hAnsi="Times New Roman"/>
          <w:sz w:val="28"/>
          <w:szCs w:val="28"/>
        </w:rPr>
        <w:br w:type="page"/>
      </w:r>
      <w:r w:rsidRPr="00E831A4">
        <w:rPr>
          <w:rFonts w:ascii="Times New Roman" w:hAnsi="Times New Roman"/>
          <w:b/>
          <w:sz w:val="24"/>
          <w:szCs w:val="24"/>
        </w:rPr>
        <w:lastRenderedPageBreak/>
        <w:t>АО «Единая электронная торговая площадка»</w:t>
      </w:r>
    </w:p>
    <w:p w:rsidR="00A71069" w:rsidRPr="00E831A4" w:rsidRDefault="00A71069" w:rsidP="00A71069">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ЗАЯВКА НА УЧАСТИЕ В ТОРГАХ</w:t>
      </w:r>
    </w:p>
    <w:p w:rsidR="00A71069" w:rsidRPr="00E831A4" w:rsidRDefault="00A71069" w:rsidP="00A71069">
      <w:pPr>
        <w:autoSpaceDE w:val="0"/>
        <w:autoSpaceDN w:val="0"/>
        <w:adjustRightInd w:val="0"/>
        <w:spacing w:after="0"/>
        <w:ind w:right="-2"/>
        <w:jc w:val="center"/>
        <w:rPr>
          <w:rFonts w:ascii="Times New Roman" w:hAnsi="Times New Roman" w:cs="Times New Roman"/>
          <w:sz w:val="24"/>
          <w:szCs w:val="24"/>
        </w:rPr>
      </w:pPr>
      <w:r w:rsidRPr="00E831A4">
        <w:rPr>
          <w:rFonts w:ascii="Times New Roman" w:hAnsi="Times New Roman" w:cs="Times New Roman"/>
          <w:sz w:val="24"/>
          <w:szCs w:val="24"/>
        </w:rPr>
        <w:t>(для юридических лиц)</w:t>
      </w:r>
    </w:p>
    <w:p w:rsidR="00A71069" w:rsidRPr="00E831A4" w:rsidRDefault="00A71069" w:rsidP="00A71069">
      <w:pPr>
        <w:pStyle w:val="21"/>
        <w:spacing w:after="0" w:line="276" w:lineRule="auto"/>
        <w:ind w:right="-2"/>
        <w:jc w:val="center"/>
        <w:rPr>
          <w:b/>
          <w:i/>
          <w:sz w:val="24"/>
          <w:szCs w:val="24"/>
        </w:rPr>
      </w:pPr>
      <w:r w:rsidRPr="00E831A4">
        <w:rPr>
          <w:b/>
          <w:i/>
          <w:sz w:val="24"/>
          <w:szCs w:val="24"/>
        </w:rPr>
        <w:t>(все графы заполняются в электронном виде)</w:t>
      </w:r>
    </w:p>
    <w:p w:rsidR="00A71069" w:rsidRPr="00E831A4" w:rsidRDefault="00A71069" w:rsidP="00A71069">
      <w:pPr>
        <w:spacing w:after="0"/>
        <w:rPr>
          <w:rFonts w:ascii="Times New Roman" w:hAnsi="Times New Roman" w:cs="Times New Roman"/>
          <w:sz w:val="24"/>
          <w:szCs w:val="24"/>
        </w:rPr>
      </w:pPr>
      <w:r>
        <w:rPr>
          <w:rFonts w:ascii="Times New Roman" w:hAnsi="Times New Roman" w:cs="Times New Roman"/>
          <w:sz w:val="24"/>
          <w:szCs w:val="24"/>
        </w:rPr>
        <w:t>Изучив условия аукционной документации з</w:t>
      </w:r>
      <w:r w:rsidRPr="00E831A4">
        <w:rPr>
          <w:rFonts w:ascii="Times New Roman" w:hAnsi="Times New Roman" w:cs="Times New Roman"/>
          <w:sz w:val="24"/>
          <w:szCs w:val="24"/>
        </w:rPr>
        <w:t xml:space="preserve">аявка подана: </w:t>
      </w:r>
    </w:p>
    <w:p w:rsidR="00A71069" w:rsidRPr="00E831A4" w:rsidRDefault="00A71069" w:rsidP="00A71069">
      <w:pPr>
        <w:spacing w:after="0"/>
        <w:ind w:right="-2"/>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______________________________________________________________________________________________________________________________________________</w:t>
      </w:r>
      <w:r>
        <w:rPr>
          <w:rFonts w:ascii="Times New Roman" w:hAnsi="Times New Roman" w:cs="Times New Roman"/>
          <w:sz w:val="24"/>
          <w:szCs w:val="24"/>
        </w:rPr>
        <w:t>____________________________</w:t>
      </w:r>
    </w:p>
    <w:p w:rsidR="00A71069" w:rsidRPr="00E831A4" w:rsidRDefault="00A71069" w:rsidP="00A71069">
      <w:pPr>
        <w:spacing w:after="0"/>
        <w:ind w:right="-2" w:firstLine="720"/>
        <w:jc w:val="center"/>
        <w:rPr>
          <w:rFonts w:ascii="Times New Roman" w:hAnsi="Times New Roman" w:cs="Times New Roman"/>
          <w:i/>
          <w:sz w:val="24"/>
          <w:szCs w:val="24"/>
        </w:rPr>
      </w:pPr>
      <w:r w:rsidRPr="00E831A4">
        <w:rPr>
          <w:rFonts w:ascii="Times New Roman" w:hAnsi="Times New Roman" w:cs="Times New Roman"/>
          <w:i/>
          <w:sz w:val="24"/>
          <w:szCs w:val="24"/>
        </w:rPr>
        <w:t>(полное наименование юридического лица, ИНН, подающего заявку)</w:t>
      </w:r>
    </w:p>
    <w:p w:rsidR="00A71069" w:rsidRDefault="00A71069" w:rsidP="00A71069">
      <w:pPr>
        <w:pStyle w:val="21"/>
        <w:spacing w:after="0" w:line="276" w:lineRule="auto"/>
        <w:ind w:right="-2"/>
        <w:jc w:val="center"/>
        <w:rPr>
          <w:sz w:val="24"/>
          <w:szCs w:val="24"/>
        </w:rPr>
      </w:pPr>
      <w:r w:rsidRPr="00E831A4">
        <w:rPr>
          <w:sz w:val="24"/>
          <w:szCs w:val="24"/>
        </w:rPr>
        <w:t xml:space="preserve">______________________________________________________, именуемый далее Претендент, </w:t>
      </w:r>
    </w:p>
    <w:p w:rsidR="00A71069" w:rsidRPr="00E831A4" w:rsidRDefault="00A71069" w:rsidP="00A71069">
      <w:pPr>
        <w:pStyle w:val="21"/>
        <w:spacing w:after="0" w:line="276" w:lineRule="auto"/>
        <w:ind w:right="-2"/>
        <w:jc w:val="center"/>
        <w:rPr>
          <w:i/>
          <w:sz w:val="24"/>
          <w:szCs w:val="24"/>
        </w:rPr>
      </w:pPr>
      <w:r w:rsidRPr="00E831A4">
        <w:rPr>
          <w:sz w:val="24"/>
          <w:szCs w:val="24"/>
        </w:rPr>
        <w:t>в лице ______________________________________________________________________</w:t>
      </w:r>
      <w:r>
        <w:rPr>
          <w:sz w:val="24"/>
          <w:szCs w:val="24"/>
        </w:rPr>
        <w:t>_____________</w:t>
      </w:r>
      <w:r w:rsidRPr="00E831A4">
        <w:rPr>
          <w:sz w:val="24"/>
          <w:szCs w:val="24"/>
        </w:rPr>
        <w:t>_,</w:t>
      </w:r>
      <w:r w:rsidRPr="00E831A4">
        <w:rPr>
          <w:i/>
          <w:sz w:val="24"/>
          <w:szCs w:val="24"/>
        </w:rPr>
        <w:t>(Фамилия, имя, отчество, должность )</w:t>
      </w:r>
    </w:p>
    <w:p w:rsidR="00A71069" w:rsidRPr="00E831A4" w:rsidRDefault="00A71069" w:rsidP="00A71069">
      <w:pPr>
        <w:spacing w:after="0"/>
        <w:ind w:right="-2"/>
        <w:rPr>
          <w:rFonts w:ascii="Times New Roman" w:hAnsi="Times New Roman" w:cs="Times New Roman"/>
          <w:sz w:val="24"/>
          <w:szCs w:val="24"/>
        </w:rPr>
      </w:pPr>
      <w:r w:rsidRPr="00E831A4">
        <w:rPr>
          <w:rFonts w:ascii="Times New Roman" w:hAnsi="Times New Roman" w:cs="Times New Roman"/>
          <w:sz w:val="24"/>
          <w:szCs w:val="24"/>
        </w:rPr>
        <w:t>действующего на основании ______________________________________________</w:t>
      </w:r>
      <w:r>
        <w:rPr>
          <w:rFonts w:ascii="Times New Roman" w:hAnsi="Times New Roman" w:cs="Times New Roman"/>
          <w:sz w:val="24"/>
          <w:szCs w:val="24"/>
        </w:rPr>
        <w:t>____________</w:t>
      </w:r>
      <w:r w:rsidRPr="00E831A4">
        <w:rPr>
          <w:rFonts w:ascii="Times New Roman" w:hAnsi="Times New Roman" w:cs="Times New Roman"/>
          <w:sz w:val="24"/>
          <w:szCs w:val="24"/>
        </w:rPr>
        <w:t>_</w:t>
      </w:r>
    </w:p>
    <w:p w:rsidR="00A71069" w:rsidRPr="00E831A4" w:rsidRDefault="00A71069" w:rsidP="00A71069">
      <w:pPr>
        <w:spacing w:after="0"/>
        <w:ind w:right="-2"/>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A71069" w:rsidRPr="00E831A4" w:rsidRDefault="00A71069" w:rsidP="00A71069">
      <w:pPr>
        <w:spacing w:after="0"/>
        <w:ind w:right="-2"/>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A71069" w:rsidRPr="00E831A4" w:rsidRDefault="00A71069" w:rsidP="00A71069">
      <w:pPr>
        <w:spacing w:after="0"/>
        <w:ind w:right="-2"/>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_______________________________________________________________________</w:t>
      </w:r>
      <w:r>
        <w:rPr>
          <w:rFonts w:ascii="Times New Roman" w:hAnsi="Times New Roman" w:cs="Times New Roman"/>
          <w:sz w:val="24"/>
          <w:szCs w:val="24"/>
        </w:rPr>
        <w:t>_____________</w:t>
      </w:r>
    </w:p>
    <w:p w:rsidR="00A71069" w:rsidRPr="00E831A4" w:rsidRDefault="00A71069" w:rsidP="00A71069">
      <w:pPr>
        <w:spacing w:after="0"/>
        <w:ind w:right="-2"/>
        <w:rPr>
          <w:rFonts w:ascii="Times New Roman" w:hAnsi="Times New Roman" w:cs="Times New Roman"/>
          <w:sz w:val="24"/>
          <w:szCs w:val="24"/>
        </w:rPr>
      </w:pPr>
      <w:r w:rsidRPr="00E831A4">
        <w:rPr>
          <w:rFonts w:ascii="Times New Roman" w:hAnsi="Times New Roman" w:cs="Times New Roman"/>
          <w:sz w:val="24"/>
          <w:szCs w:val="24"/>
        </w:rPr>
        <w:t>адрес электронной почты Претендента _____________________________________</w:t>
      </w:r>
      <w:r>
        <w:rPr>
          <w:rFonts w:ascii="Times New Roman" w:hAnsi="Times New Roman" w:cs="Times New Roman"/>
          <w:sz w:val="24"/>
          <w:szCs w:val="24"/>
        </w:rPr>
        <w:t>_____________</w:t>
      </w:r>
    </w:p>
    <w:p w:rsidR="00A71069" w:rsidRPr="00E831A4" w:rsidRDefault="00A71069" w:rsidP="00A71069">
      <w:pPr>
        <w:spacing w:after="0"/>
        <w:ind w:right="-2"/>
        <w:rPr>
          <w:rFonts w:ascii="Times New Roman" w:hAnsi="Times New Roman" w:cs="Times New Roman"/>
          <w:sz w:val="24"/>
          <w:szCs w:val="24"/>
        </w:rPr>
      </w:pPr>
    </w:p>
    <w:p w:rsidR="00A71069" w:rsidRPr="00E831A4" w:rsidRDefault="00A71069" w:rsidP="00A71069">
      <w:pPr>
        <w:spacing w:after="0"/>
        <w:ind w:right="-2"/>
        <w:rPr>
          <w:rFonts w:ascii="Times New Roman" w:hAnsi="Times New Roman" w:cs="Times New Roman"/>
          <w:sz w:val="24"/>
          <w:szCs w:val="24"/>
        </w:rPr>
      </w:pPr>
      <w:r w:rsidRPr="00E831A4">
        <w:rPr>
          <w:rFonts w:ascii="Times New Roman" w:hAnsi="Times New Roman" w:cs="Times New Roman"/>
          <w:sz w:val="24"/>
          <w:szCs w:val="24"/>
        </w:rPr>
        <w:t>банковские реквизиты Претендента ________________________________________</w:t>
      </w:r>
      <w:r>
        <w:rPr>
          <w:rFonts w:ascii="Times New Roman" w:hAnsi="Times New Roman" w:cs="Times New Roman"/>
          <w:sz w:val="24"/>
          <w:szCs w:val="24"/>
        </w:rPr>
        <w:t>_____________</w:t>
      </w:r>
    </w:p>
    <w:p w:rsidR="00A71069" w:rsidRPr="00E831A4" w:rsidRDefault="00A71069" w:rsidP="00A71069">
      <w:pPr>
        <w:spacing w:after="0"/>
        <w:ind w:right="-2"/>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A71069" w:rsidRPr="00E831A4" w:rsidRDefault="00A71069" w:rsidP="00A71069">
      <w:pPr>
        <w:spacing w:after="0"/>
        <w:ind w:right="-2"/>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_______________________________________________________________________</w:t>
      </w:r>
      <w:r>
        <w:rPr>
          <w:rFonts w:ascii="Times New Roman" w:hAnsi="Times New Roman" w:cs="Times New Roman"/>
          <w:sz w:val="24"/>
          <w:szCs w:val="24"/>
        </w:rPr>
        <w:t>_____________</w:t>
      </w:r>
    </w:p>
    <w:p w:rsidR="00A71069" w:rsidRPr="00E831A4" w:rsidRDefault="00A71069" w:rsidP="00A71069">
      <w:pPr>
        <w:spacing w:after="0"/>
        <w:ind w:right="-2"/>
        <w:rPr>
          <w:rFonts w:ascii="Times New Roman" w:hAnsi="Times New Roman" w:cs="Times New Roman"/>
          <w:sz w:val="24"/>
          <w:szCs w:val="24"/>
        </w:rPr>
      </w:pPr>
    </w:p>
    <w:p w:rsidR="00A71069" w:rsidRPr="00E831A4" w:rsidRDefault="00A71069" w:rsidP="00A71069">
      <w:pPr>
        <w:spacing w:after="0"/>
        <w:ind w:right="-2"/>
        <w:rPr>
          <w:rFonts w:ascii="Times New Roman" w:hAnsi="Times New Roman" w:cs="Times New Roman"/>
          <w:sz w:val="24"/>
          <w:szCs w:val="24"/>
        </w:rPr>
      </w:pPr>
      <w:r w:rsidRPr="00E831A4">
        <w:rPr>
          <w:rFonts w:ascii="Times New Roman" w:hAnsi="Times New Roman" w:cs="Times New Roman"/>
          <w:sz w:val="24"/>
          <w:szCs w:val="24"/>
        </w:rPr>
        <w:t>юридический адрес Претендента __________________________________________</w:t>
      </w:r>
      <w:r>
        <w:rPr>
          <w:rFonts w:ascii="Times New Roman" w:hAnsi="Times New Roman" w:cs="Times New Roman"/>
          <w:sz w:val="24"/>
          <w:szCs w:val="24"/>
        </w:rPr>
        <w:t>____________</w:t>
      </w:r>
      <w:r w:rsidRPr="00E831A4">
        <w:rPr>
          <w:rFonts w:ascii="Times New Roman" w:hAnsi="Times New Roman" w:cs="Times New Roman"/>
          <w:sz w:val="24"/>
          <w:szCs w:val="24"/>
        </w:rPr>
        <w:t>_</w:t>
      </w:r>
    </w:p>
    <w:p w:rsidR="00A71069" w:rsidRPr="00E831A4" w:rsidRDefault="00A71069" w:rsidP="00A71069">
      <w:pPr>
        <w:spacing w:after="0"/>
        <w:ind w:right="-2"/>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_______________________________________________________________________</w:t>
      </w:r>
      <w:r>
        <w:rPr>
          <w:rFonts w:ascii="Times New Roman" w:hAnsi="Times New Roman" w:cs="Times New Roman"/>
          <w:sz w:val="24"/>
          <w:szCs w:val="24"/>
        </w:rPr>
        <w:t>____________</w:t>
      </w:r>
    </w:p>
    <w:p w:rsidR="00A71069" w:rsidRPr="00E831A4" w:rsidRDefault="00A71069" w:rsidP="00A71069">
      <w:pPr>
        <w:spacing w:after="0"/>
        <w:ind w:right="-2"/>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____________</w:t>
      </w:r>
      <w:r w:rsidRPr="00E831A4">
        <w:rPr>
          <w:rFonts w:ascii="Times New Roman" w:hAnsi="Times New Roman" w:cs="Times New Roman"/>
          <w:sz w:val="24"/>
          <w:szCs w:val="24"/>
        </w:rPr>
        <w:t>_</w:t>
      </w:r>
    </w:p>
    <w:p w:rsidR="00A71069" w:rsidRPr="00E831A4" w:rsidRDefault="00A71069" w:rsidP="00A71069">
      <w:pPr>
        <w:spacing w:after="0"/>
        <w:ind w:right="-2"/>
        <w:rPr>
          <w:rFonts w:ascii="Times New Roman" w:hAnsi="Times New Roman" w:cs="Times New Roman"/>
          <w:sz w:val="24"/>
          <w:szCs w:val="24"/>
        </w:rPr>
      </w:pPr>
    </w:p>
    <w:p w:rsidR="00A71069" w:rsidRPr="00E831A4" w:rsidRDefault="00A71069" w:rsidP="00A71069">
      <w:pPr>
        <w:spacing w:after="0"/>
        <w:ind w:right="-2"/>
        <w:rPr>
          <w:rFonts w:ascii="Times New Roman" w:hAnsi="Times New Roman" w:cs="Times New Roman"/>
          <w:sz w:val="24"/>
          <w:szCs w:val="24"/>
        </w:rPr>
      </w:pPr>
      <w:r w:rsidRPr="00E831A4">
        <w:rPr>
          <w:rFonts w:ascii="Times New Roman" w:hAnsi="Times New Roman" w:cs="Times New Roman"/>
          <w:sz w:val="24"/>
          <w:szCs w:val="24"/>
        </w:rPr>
        <w:t>фактический адрес Претендента, ___________________________________________</w:t>
      </w:r>
      <w:r>
        <w:rPr>
          <w:rFonts w:ascii="Times New Roman" w:hAnsi="Times New Roman" w:cs="Times New Roman"/>
          <w:sz w:val="24"/>
          <w:szCs w:val="24"/>
        </w:rPr>
        <w:t>____________</w:t>
      </w:r>
    </w:p>
    <w:p w:rsidR="00A71069" w:rsidRPr="00E831A4" w:rsidRDefault="00A71069" w:rsidP="00A71069">
      <w:pPr>
        <w:spacing w:after="0"/>
        <w:ind w:right="-2"/>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_______________________________________________________________________</w:t>
      </w:r>
      <w:r>
        <w:rPr>
          <w:rFonts w:ascii="Times New Roman" w:hAnsi="Times New Roman" w:cs="Times New Roman"/>
          <w:sz w:val="24"/>
          <w:szCs w:val="24"/>
        </w:rPr>
        <w:t>_____________</w:t>
      </w:r>
    </w:p>
    <w:p w:rsidR="00A71069" w:rsidRPr="00E831A4" w:rsidRDefault="00A71069" w:rsidP="00A71069">
      <w:pPr>
        <w:spacing w:after="0"/>
        <w:ind w:right="-2"/>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_____________</w:t>
      </w:r>
      <w:r w:rsidRPr="00E831A4">
        <w:rPr>
          <w:rFonts w:ascii="Times New Roman" w:hAnsi="Times New Roman" w:cs="Times New Roman"/>
          <w:sz w:val="24"/>
          <w:szCs w:val="24"/>
        </w:rPr>
        <w:t>_</w:t>
      </w:r>
    </w:p>
    <w:p w:rsidR="00A71069" w:rsidRPr="00E831A4" w:rsidRDefault="00A71069" w:rsidP="00A71069">
      <w:pPr>
        <w:spacing w:after="0"/>
        <w:ind w:right="-2"/>
        <w:rPr>
          <w:rFonts w:ascii="Times New Roman" w:hAnsi="Times New Roman" w:cs="Times New Roman"/>
          <w:sz w:val="24"/>
          <w:szCs w:val="24"/>
        </w:rPr>
      </w:pPr>
      <w:r w:rsidRPr="00E831A4">
        <w:rPr>
          <w:rFonts w:ascii="Times New Roman" w:hAnsi="Times New Roman" w:cs="Times New Roman"/>
          <w:sz w:val="24"/>
          <w:szCs w:val="24"/>
        </w:rPr>
        <w:t xml:space="preserve"> </w:t>
      </w:r>
    </w:p>
    <w:p w:rsidR="00A71069" w:rsidRPr="00E831A4" w:rsidRDefault="00A71069" w:rsidP="00A71069">
      <w:pPr>
        <w:spacing w:after="0"/>
        <w:ind w:right="-2"/>
        <w:rPr>
          <w:rFonts w:ascii="Times New Roman" w:hAnsi="Times New Roman" w:cs="Times New Roman"/>
          <w:sz w:val="24"/>
          <w:szCs w:val="24"/>
        </w:rPr>
      </w:pPr>
      <w:r w:rsidRPr="00E831A4">
        <w:rPr>
          <w:rFonts w:ascii="Times New Roman" w:hAnsi="Times New Roman" w:cs="Times New Roman"/>
          <w:sz w:val="24"/>
          <w:szCs w:val="24"/>
        </w:rPr>
        <w:t>контактный телефон Претендента __________________________________________</w:t>
      </w:r>
      <w:r>
        <w:rPr>
          <w:rFonts w:ascii="Times New Roman" w:hAnsi="Times New Roman" w:cs="Times New Roman"/>
          <w:sz w:val="24"/>
          <w:szCs w:val="24"/>
        </w:rPr>
        <w:t>____________</w:t>
      </w:r>
    </w:p>
    <w:p w:rsidR="00A71069" w:rsidRPr="00E831A4" w:rsidRDefault="00A71069" w:rsidP="00A71069">
      <w:pPr>
        <w:spacing w:after="0"/>
        <w:ind w:right="-2"/>
        <w:jc w:val="center"/>
        <w:rPr>
          <w:rFonts w:ascii="Times New Roman" w:hAnsi="Times New Roman" w:cs="Times New Roman"/>
          <w:sz w:val="24"/>
          <w:szCs w:val="24"/>
        </w:rPr>
      </w:pPr>
      <w:r w:rsidRPr="00E831A4">
        <w:rPr>
          <w:rFonts w:ascii="Times New Roman" w:hAnsi="Times New Roman" w:cs="Times New Roman"/>
          <w:b/>
          <w:sz w:val="24"/>
          <w:szCs w:val="24"/>
        </w:rPr>
        <w:t>принимая решение об участии в торгах по продаже</w:t>
      </w:r>
      <w:r w:rsidRPr="00E831A4">
        <w:rPr>
          <w:rFonts w:ascii="Times New Roman" w:hAnsi="Times New Roman" w:cs="Times New Roman"/>
          <w:sz w:val="24"/>
          <w:szCs w:val="24"/>
        </w:rPr>
        <w:t xml:space="preserve"> __________________________________________________________</w:t>
      </w:r>
      <w:r>
        <w:rPr>
          <w:rFonts w:ascii="Times New Roman" w:hAnsi="Times New Roman" w:cs="Times New Roman"/>
          <w:sz w:val="24"/>
          <w:szCs w:val="24"/>
        </w:rPr>
        <w:t>___________</w:t>
      </w:r>
      <w:r w:rsidRPr="00E831A4">
        <w:rPr>
          <w:rFonts w:ascii="Times New Roman" w:hAnsi="Times New Roman" w:cs="Times New Roman"/>
          <w:sz w:val="24"/>
          <w:szCs w:val="24"/>
        </w:rPr>
        <w:t>_____________</w:t>
      </w:r>
    </w:p>
    <w:p w:rsidR="00A71069" w:rsidRPr="00E831A4" w:rsidRDefault="00A71069" w:rsidP="00A71069">
      <w:pPr>
        <w:spacing w:after="0"/>
        <w:ind w:right="-2"/>
        <w:jc w:val="center"/>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___________</w:t>
      </w:r>
      <w:r w:rsidRPr="00E831A4">
        <w:rPr>
          <w:rFonts w:ascii="Times New Roman" w:hAnsi="Times New Roman" w:cs="Times New Roman"/>
          <w:sz w:val="24"/>
          <w:szCs w:val="24"/>
        </w:rPr>
        <w:t>_____</w:t>
      </w:r>
    </w:p>
    <w:p w:rsidR="00A71069" w:rsidRPr="00E831A4" w:rsidRDefault="00A71069" w:rsidP="00A71069">
      <w:pPr>
        <w:spacing w:after="0"/>
        <w:ind w:right="-2"/>
        <w:jc w:val="center"/>
        <w:rPr>
          <w:rFonts w:ascii="Times New Roman" w:hAnsi="Times New Roman" w:cs="Times New Roman"/>
          <w:sz w:val="24"/>
          <w:szCs w:val="24"/>
        </w:rPr>
      </w:pPr>
      <w:r w:rsidRPr="00E831A4">
        <w:rPr>
          <w:rFonts w:ascii="Times New Roman" w:hAnsi="Times New Roman" w:cs="Times New Roman"/>
          <w:sz w:val="24"/>
          <w:szCs w:val="24"/>
        </w:rPr>
        <w:t>___________________________________________________________________</w:t>
      </w:r>
      <w:r>
        <w:rPr>
          <w:rFonts w:ascii="Times New Roman" w:hAnsi="Times New Roman" w:cs="Times New Roman"/>
          <w:sz w:val="24"/>
          <w:szCs w:val="24"/>
        </w:rPr>
        <w:t>____________</w:t>
      </w:r>
      <w:r w:rsidRPr="00E831A4">
        <w:rPr>
          <w:rFonts w:ascii="Times New Roman" w:hAnsi="Times New Roman" w:cs="Times New Roman"/>
          <w:sz w:val="24"/>
          <w:szCs w:val="24"/>
        </w:rPr>
        <w:t>____</w:t>
      </w:r>
    </w:p>
    <w:p w:rsidR="00A71069" w:rsidRPr="00E831A4" w:rsidRDefault="00A71069" w:rsidP="00A71069">
      <w:pPr>
        <w:spacing w:after="0"/>
        <w:ind w:right="-2"/>
        <w:jc w:val="center"/>
        <w:rPr>
          <w:rFonts w:ascii="Times New Roman" w:hAnsi="Times New Roman" w:cs="Times New Roman"/>
          <w:i/>
          <w:sz w:val="24"/>
          <w:szCs w:val="24"/>
        </w:rPr>
      </w:pPr>
      <w:r w:rsidRPr="00E831A4">
        <w:rPr>
          <w:rFonts w:ascii="Times New Roman" w:hAnsi="Times New Roman" w:cs="Times New Roman"/>
          <w:i/>
          <w:sz w:val="24"/>
          <w:szCs w:val="24"/>
        </w:rPr>
        <w:t>(наименование имущества, его основные характеристики и местонахождение, код лота)</w:t>
      </w:r>
    </w:p>
    <w:p w:rsidR="00A71069" w:rsidRPr="00E831A4" w:rsidRDefault="00A71069" w:rsidP="00A71069">
      <w:pPr>
        <w:spacing w:after="0"/>
        <w:ind w:right="-2"/>
        <w:rPr>
          <w:rFonts w:ascii="Times New Roman" w:hAnsi="Times New Roman" w:cs="Times New Roman"/>
          <w:b/>
          <w:sz w:val="24"/>
          <w:szCs w:val="24"/>
        </w:rPr>
      </w:pPr>
      <w:r w:rsidRPr="00E831A4">
        <w:rPr>
          <w:rFonts w:ascii="Times New Roman" w:hAnsi="Times New Roman" w:cs="Times New Roman"/>
          <w:b/>
          <w:sz w:val="24"/>
          <w:szCs w:val="24"/>
        </w:rPr>
        <w:t>(далее – Имущество)</w:t>
      </w:r>
    </w:p>
    <w:p w:rsidR="00A71069" w:rsidRPr="00E831A4" w:rsidRDefault="00A71069" w:rsidP="00A71069">
      <w:pPr>
        <w:spacing w:after="0"/>
        <w:ind w:right="-2"/>
        <w:rPr>
          <w:rFonts w:ascii="Times New Roman" w:hAnsi="Times New Roman" w:cs="Times New Roman"/>
          <w:b/>
          <w:sz w:val="24"/>
          <w:szCs w:val="24"/>
        </w:rPr>
      </w:pPr>
      <w:r w:rsidRPr="00E831A4">
        <w:rPr>
          <w:rFonts w:ascii="Times New Roman" w:hAnsi="Times New Roman" w:cs="Times New Roman"/>
          <w:b/>
          <w:sz w:val="24"/>
          <w:szCs w:val="24"/>
        </w:rPr>
        <w:t>обязуюсь:</w:t>
      </w:r>
    </w:p>
    <w:p w:rsidR="00A71069" w:rsidRPr="00E831A4" w:rsidRDefault="00A71069" w:rsidP="00A71069">
      <w:pPr>
        <w:numPr>
          <w:ilvl w:val="0"/>
          <w:numId w:val="4"/>
        </w:numPr>
        <w:tabs>
          <w:tab w:val="left" w:pos="1134"/>
        </w:tabs>
        <w:overflowPunct w:val="0"/>
        <w:autoSpaceDE w:val="0"/>
        <w:autoSpaceDN w:val="0"/>
        <w:adjustRightInd w:val="0"/>
        <w:spacing w:after="0"/>
        <w:ind w:left="0" w:right="-2" w:firstLine="728"/>
        <w:jc w:val="both"/>
        <w:textAlignment w:val="baseline"/>
        <w:rPr>
          <w:rFonts w:ascii="Times New Roman" w:hAnsi="Times New Roman" w:cs="Times New Roman"/>
          <w:sz w:val="24"/>
          <w:szCs w:val="24"/>
        </w:rPr>
      </w:pPr>
      <w:r w:rsidRPr="00E831A4">
        <w:rPr>
          <w:rFonts w:ascii="Times New Roman" w:hAnsi="Times New Roman" w:cs="Times New Roman"/>
          <w:sz w:val="24"/>
          <w:szCs w:val="24"/>
        </w:rPr>
        <w:t xml:space="preserve">Выполнять правила и условия проведения торгов, указанные в информационном сообщении о проведении аукциона в электронной форме по </w:t>
      </w:r>
      <w:r w:rsidRPr="005025F1">
        <w:rPr>
          <w:rFonts w:ascii="Times New Roman" w:hAnsi="Times New Roman" w:cs="Times New Roman"/>
          <w:sz w:val="24"/>
          <w:szCs w:val="24"/>
        </w:rPr>
        <w:t xml:space="preserve">продаже  </w:t>
      </w:r>
      <w:r>
        <w:rPr>
          <w:rFonts w:ascii="Times New Roman" w:hAnsi="Times New Roman" w:cs="Times New Roman"/>
          <w:sz w:val="24"/>
          <w:szCs w:val="24"/>
        </w:rPr>
        <w:t xml:space="preserve">движимого </w:t>
      </w:r>
      <w:r w:rsidRPr="005025F1">
        <w:rPr>
          <w:rFonts w:ascii="Times New Roman" w:hAnsi="Times New Roman" w:cs="Times New Roman"/>
          <w:sz w:val="24"/>
          <w:szCs w:val="24"/>
        </w:rPr>
        <w:t xml:space="preserve"> </w:t>
      </w:r>
      <w:r w:rsidRPr="00D21F28">
        <w:rPr>
          <w:rFonts w:ascii="Times New Roman" w:hAnsi="Times New Roman" w:cs="Times New Roman"/>
          <w:sz w:val="24"/>
          <w:szCs w:val="24"/>
        </w:rPr>
        <w:t xml:space="preserve">муниципального имущества Юстинского районного муниципального образования Республики Калмыкия </w:t>
      </w:r>
      <w:r w:rsidRPr="00EA1758">
        <w:rPr>
          <w:rFonts w:ascii="Times New Roman" w:hAnsi="Times New Roman" w:cs="Times New Roman"/>
          <w:sz w:val="24"/>
          <w:szCs w:val="24"/>
        </w:rPr>
        <w:t>Автобус (13 мест) ГАЗ – 322132, государственный регистрационный знак №  А 572 ОО 08, 2006 года выпуска, Паспорт транспортного средства 52 МК 275597, идентификационный номер (</w:t>
      </w:r>
      <w:r w:rsidRPr="00EA1758">
        <w:rPr>
          <w:rFonts w:ascii="Times New Roman" w:hAnsi="Times New Roman" w:cs="Times New Roman"/>
          <w:sz w:val="24"/>
          <w:szCs w:val="24"/>
          <w:lang w:val="en-US"/>
        </w:rPr>
        <w:t>VIN</w:t>
      </w:r>
      <w:r w:rsidRPr="00EA1758">
        <w:rPr>
          <w:rFonts w:ascii="Times New Roman" w:hAnsi="Times New Roman" w:cs="Times New Roman"/>
          <w:sz w:val="24"/>
          <w:szCs w:val="24"/>
        </w:rPr>
        <w:t>)  Х9632213260495668</w:t>
      </w:r>
      <w:r>
        <w:rPr>
          <w:rFonts w:ascii="Times New Roman" w:hAnsi="Times New Roman" w:cs="Times New Roman"/>
          <w:sz w:val="24"/>
          <w:szCs w:val="24"/>
        </w:rPr>
        <w:t xml:space="preserve">, </w:t>
      </w:r>
      <w:r w:rsidRPr="00E831A4">
        <w:rPr>
          <w:rFonts w:ascii="Times New Roman" w:hAnsi="Times New Roman" w:cs="Times New Roman"/>
          <w:sz w:val="24"/>
          <w:szCs w:val="24"/>
        </w:rPr>
        <w:t xml:space="preserve"> </w:t>
      </w:r>
      <w:r w:rsidRPr="005025F1">
        <w:rPr>
          <w:rFonts w:ascii="Times New Roman" w:hAnsi="Times New Roman" w:cs="Times New Roman"/>
          <w:sz w:val="24"/>
          <w:szCs w:val="24"/>
        </w:rPr>
        <w:t>р</w:t>
      </w:r>
      <w:r w:rsidRPr="00E831A4">
        <w:rPr>
          <w:rFonts w:ascii="Times New Roman" w:hAnsi="Times New Roman" w:cs="Times New Roman"/>
          <w:sz w:val="24"/>
          <w:szCs w:val="24"/>
        </w:rPr>
        <w:t xml:space="preserve">азмещенном на сайте </w:t>
      </w:r>
      <w:r w:rsidRPr="00E831A4">
        <w:rPr>
          <w:rFonts w:ascii="Times New Roman" w:hAnsi="Times New Roman" w:cs="Times New Roman"/>
          <w:sz w:val="24"/>
          <w:szCs w:val="24"/>
          <w:lang w:val="en-US"/>
        </w:rPr>
        <w:t>www</w:t>
      </w:r>
      <w:r w:rsidRPr="00E831A4">
        <w:rPr>
          <w:rFonts w:ascii="Times New Roman" w:hAnsi="Times New Roman" w:cs="Times New Roman"/>
          <w:sz w:val="24"/>
          <w:szCs w:val="24"/>
        </w:rPr>
        <w:t>.</w:t>
      </w:r>
      <w:r w:rsidRPr="00E831A4">
        <w:rPr>
          <w:rFonts w:ascii="Times New Roman" w:hAnsi="Times New Roman" w:cs="Times New Roman"/>
          <w:sz w:val="24"/>
          <w:szCs w:val="24"/>
          <w:lang w:val="en-US"/>
        </w:rPr>
        <w:t>roseltorg</w:t>
      </w:r>
      <w:r w:rsidRPr="00E831A4">
        <w:rPr>
          <w:rFonts w:ascii="Times New Roman" w:hAnsi="Times New Roman" w:cs="Times New Roman"/>
          <w:sz w:val="24"/>
          <w:szCs w:val="24"/>
        </w:rPr>
        <w:t>.</w:t>
      </w:r>
      <w:r w:rsidRPr="00E831A4">
        <w:rPr>
          <w:rFonts w:ascii="Times New Roman" w:hAnsi="Times New Roman" w:cs="Times New Roman"/>
          <w:sz w:val="24"/>
          <w:szCs w:val="24"/>
          <w:lang w:val="en-US"/>
        </w:rPr>
        <w:t>ru</w:t>
      </w:r>
      <w:r w:rsidRPr="00E831A4">
        <w:rPr>
          <w:rFonts w:ascii="Times New Roman" w:hAnsi="Times New Roman" w:cs="Times New Roman"/>
          <w:sz w:val="24"/>
          <w:szCs w:val="24"/>
        </w:rPr>
        <w:t xml:space="preserve">, а также официальном сайте </w:t>
      </w:r>
      <w:r>
        <w:rPr>
          <w:rFonts w:ascii="Times New Roman" w:hAnsi="Times New Roman" w:cs="Times New Roman"/>
          <w:sz w:val="24"/>
          <w:szCs w:val="24"/>
        </w:rPr>
        <w:t xml:space="preserve">Администрации Юстинского районного муниципального образования </w:t>
      </w:r>
      <w:r w:rsidRPr="00E831A4">
        <w:rPr>
          <w:rFonts w:ascii="Times New Roman" w:hAnsi="Times New Roman" w:cs="Times New Roman"/>
          <w:sz w:val="24"/>
          <w:szCs w:val="24"/>
        </w:rPr>
        <w:t xml:space="preserve"> Республики Калмыкия в </w:t>
      </w:r>
      <w:r w:rsidRPr="00E831A4">
        <w:rPr>
          <w:rFonts w:ascii="Times New Roman" w:hAnsi="Times New Roman" w:cs="Times New Roman"/>
          <w:sz w:val="24"/>
          <w:szCs w:val="24"/>
        </w:rPr>
        <w:lastRenderedPageBreak/>
        <w:t xml:space="preserve">сети «Интернет», официальном сайте Российской Федерации для размещения информации о проведении торгов </w:t>
      </w:r>
      <w:hyperlink r:id="rId36" w:history="1">
        <w:r w:rsidRPr="00E831A4">
          <w:rPr>
            <w:rStyle w:val="a5"/>
            <w:rFonts w:ascii="Times New Roman" w:hAnsi="Times New Roman" w:cs="Times New Roman"/>
            <w:color w:val="auto"/>
            <w:sz w:val="24"/>
            <w:szCs w:val="24"/>
            <w:lang w:val="en-US"/>
          </w:rPr>
          <w:t>www</w:t>
        </w:r>
        <w:r w:rsidRPr="00E831A4">
          <w:rPr>
            <w:rStyle w:val="a5"/>
            <w:rFonts w:ascii="Times New Roman" w:hAnsi="Times New Roman" w:cs="Times New Roman"/>
            <w:color w:val="auto"/>
            <w:sz w:val="24"/>
            <w:szCs w:val="24"/>
          </w:rPr>
          <w:t>.</w:t>
        </w:r>
        <w:r w:rsidRPr="00E831A4">
          <w:rPr>
            <w:rStyle w:val="a5"/>
            <w:rFonts w:ascii="Times New Roman" w:hAnsi="Times New Roman" w:cs="Times New Roman"/>
            <w:color w:val="auto"/>
            <w:sz w:val="24"/>
            <w:szCs w:val="24"/>
            <w:lang w:val="en-US"/>
          </w:rPr>
          <w:t>torgi</w:t>
        </w:r>
        <w:r w:rsidRPr="00E831A4">
          <w:rPr>
            <w:rStyle w:val="a5"/>
            <w:rFonts w:ascii="Times New Roman" w:hAnsi="Times New Roman" w:cs="Times New Roman"/>
            <w:color w:val="auto"/>
            <w:sz w:val="24"/>
            <w:szCs w:val="24"/>
          </w:rPr>
          <w:t>.</w:t>
        </w:r>
        <w:r w:rsidRPr="00E831A4">
          <w:rPr>
            <w:rStyle w:val="a5"/>
            <w:rFonts w:ascii="Times New Roman" w:hAnsi="Times New Roman" w:cs="Times New Roman"/>
            <w:color w:val="auto"/>
            <w:sz w:val="24"/>
            <w:szCs w:val="24"/>
            <w:lang w:val="en-US"/>
          </w:rPr>
          <w:t>gov</w:t>
        </w:r>
        <w:r w:rsidRPr="00E831A4">
          <w:rPr>
            <w:rStyle w:val="a5"/>
            <w:rFonts w:ascii="Times New Roman" w:hAnsi="Times New Roman" w:cs="Times New Roman"/>
            <w:color w:val="auto"/>
            <w:sz w:val="24"/>
            <w:szCs w:val="24"/>
          </w:rPr>
          <w:t>.</w:t>
        </w:r>
        <w:r w:rsidRPr="00E831A4">
          <w:rPr>
            <w:rStyle w:val="a5"/>
            <w:rFonts w:ascii="Times New Roman" w:hAnsi="Times New Roman" w:cs="Times New Roman"/>
            <w:color w:val="auto"/>
            <w:sz w:val="24"/>
            <w:szCs w:val="24"/>
            <w:lang w:val="en-US"/>
          </w:rPr>
          <w:t>ru</w:t>
        </w:r>
      </w:hyperlink>
      <w:r w:rsidRPr="00E831A4">
        <w:rPr>
          <w:rFonts w:ascii="Times New Roman" w:hAnsi="Times New Roman" w:cs="Times New Roman"/>
          <w:sz w:val="24"/>
          <w:szCs w:val="24"/>
        </w:rPr>
        <w:t>.</w:t>
      </w:r>
    </w:p>
    <w:p w:rsidR="00A71069" w:rsidRPr="00E831A4" w:rsidRDefault="00A71069" w:rsidP="00A71069">
      <w:pPr>
        <w:numPr>
          <w:ilvl w:val="0"/>
          <w:numId w:val="4"/>
        </w:numPr>
        <w:overflowPunct w:val="0"/>
        <w:autoSpaceDE w:val="0"/>
        <w:autoSpaceDN w:val="0"/>
        <w:adjustRightInd w:val="0"/>
        <w:spacing w:after="0"/>
        <w:jc w:val="both"/>
        <w:textAlignment w:val="baseline"/>
        <w:rPr>
          <w:rFonts w:ascii="Times New Roman" w:hAnsi="Times New Roman" w:cs="Times New Roman"/>
          <w:sz w:val="24"/>
          <w:szCs w:val="24"/>
        </w:rPr>
      </w:pPr>
      <w:r w:rsidRPr="00E831A4">
        <w:rPr>
          <w:rFonts w:ascii="Times New Roman" w:hAnsi="Times New Roman" w:cs="Times New Roman"/>
          <w:sz w:val="24"/>
          <w:szCs w:val="24"/>
        </w:rPr>
        <w:t>В случае признания победителем торгов:</w:t>
      </w:r>
    </w:p>
    <w:p w:rsidR="00A71069" w:rsidRPr="00E831A4" w:rsidRDefault="00A71069" w:rsidP="00A71069">
      <w:pPr>
        <w:pStyle w:val="ConsNormal"/>
        <w:widowControl/>
        <w:tabs>
          <w:tab w:val="left" w:pos="709"/>
        </w:tabs>
        <w:spacing w:line="276" w:lineRule="auto"/>
        <w:ind w:firstLine="426"/>
        <w:jc w:val="both"/>
        <w:rPr>
          <w:rFonts w:ascii="Times New Roman" w:hAnsi="Times New Roman"/>
          <w:sz w:val="24"/>
          <w:szCs w:val="24"/>
        </w:rPr>
      </w:pPr>
      <w:r w:rsidRPr="00E831A4">
        <w:rPr>
          <w:rFonts w:ascii="Times New Roman" w:hAnsi="Times New Roman"/>
          <w:sz w:val="24"/>
          <w:szCs w:val="24"/>
        </w:rPr>
        <w:t>- в течение пяти рабочих дней с даты подведения итогов продажи аукциона заключить с Продавцом договор купли-продажи и уплатить Продавцу цену имущества, установленную по результатам продажи, в сроки и на счёт, определяемые договором купли-продажи.</w:t>
      </w:r>
    </w:p>
    <w:p w:rsidR="00A71069" w:rsidRPr="00E831A4" w:rsidRDefault="00A71069" w:rsidP="00A71069">
      <w:pPr>
        <w:tabs>
          <w:tab w:val="left" w:pos="709"/>
        </w:tabs>
        <w:spacing w:after="0"/>
        <w:ind w:firstLine="426"/>
        <w:rPr>
          <w:rFonts w:ascii="Times New Roman" w:hAnsi="Times New Roman" w:cs="Times New Roman"/>
          <w:sz w:val="24"/>
          <w:szCs w:val="24"/>
        </w:rPr>
      </w:pPr>
      <w:r w:rsidRPr="00E831A4">
        <w:rPr>
          <w:rFonts w:ascii="Times New Roman" w:hAnsi="Times New Roman" w:cs="Times New Roman"/>
          <w:sz w:val="24"/>
          <w:szCs w:val="24"/>
        </w:rPr>
        <w:t>- в установленных законодательством случаях получить согласие антимонопольного органа.</w:t>
      </w:r>
    </w:p>
    <w:p w:rsidR="00A71069" w:rsidRPr="00E831A4" w:rsidRDefault="00A71069" w:rsidP="00A71069">
      <w:pPr>
        <w:spacing w:after="0"/>
        <w:ind w:firstLine="567"/>
        <w:rPr>
          <w:rFonts w:ascii="Times New Roman" w:hAnsi="Times New Roman" w:cs="Times New Roman"/>
          <w:sz w:val="24"/>
          <w:szCs w:val="24"/>
        </w:rPr>
      </w:pPr>
      <w:r w:rsidRPr="00E831A4">
        <w:rPr>
          <w:rFonts w:ascii="Times New Roman" w:hAnsi="Times New Roman" w:cs="Times New Roman"/>
          <w:b/>
          <w:sz w:val="24"/>
          <w:szCs w:val="24"/>
        </w:rPr>
        <w:t>Мне известно, что</w:t>
      </w:r>
      <w:r w:rsidRPr="00E831A4">
        <w:rPr>
          <w:rFonts w:ascii="Times New Roman" w:hAnsi="Times New Roman" w:cs="Times New Roman"/>
          <w:sz w:val="24"/>
          <w:szCs w:val="24"/>
        </w:rPr>
        <w:t xml:space="preserve">: </w:t>
      </w:r>
    </w:p>
    <w:p w:rsidR="00A71069" w:rsidRPr="00E831A4" w:rsidRDefault="00A71069" w:rsidP="00A71069">
      <w:pPr>
        <w:spacing w:after="0"/>
        <w:ind w:firstLine="567"/>
        <w:jc w:val="both"/>
        <w:rPr>
          <w:rFonts w:ascii="Times New Roman" w:hAnsi="Times New Roman" w:cs="Times New Roman"/>
          <w:sz w:val="24"/>
          <w:szCs w:val="24"/>
        </w:rPr>
      </w:pPr>
      <w:r w:rsidRPr="00E831A4">
        <w:rPr>
          <w:rFonts w:ascii="Times New Roman" w:hAnsi="Times New Roman" w:cs="Times New Roman"/>
          <w:b/>
          <w:sz w:val="24"/>
          <w:szCs w:val="24"/>
        </w:rPr>
        <w:t>1.</w:t>
      </w:r>
      <w:r w:rsidRPr="00E831A4">
        <w:rPr>
          <w:rFonts w:ascii="Times New Roman" w:hAnsi="Times New Roman" w:cs="Times New Roman"/>
          <w:sz w:val="24"/>
          <w:szCs w:val="24"/>
        </w:rPr>
        <w:t xml:space="preserve">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 </w:t>
      </w:r>
    </w:p>
    <w:p w:rsidR="00A71069" w:rsidRPr="00E831A4" w:rsidRDefault="00A71069" w:rsidP="00A71069">
      <w:pPr>
        <w:spacing w:after="0"/>
        <w:ind w:firstLine="567"/>
        <w:jc w:val="both"/>
        <w:rPr>
          <w:rFonts w:ascii="Times New Roman" w:hAnsi="Times New Roman" w:cs="Times New Roman"/>
          <w:sz w:val="24"/>
          <w:szCs w:val="24"/>
        </w:rPr>
      </w:pPr>
      <w:r w:rsidRPr="00E831A4">
        <w:rPr>
          <w:rFonts w:ascii="Times New Roman" w:hAnsi="Times New Roman" w:cs="Times New Roman"/>
          <w:b/>
          <w:sz w:val="24"/>
          <w:szCs w:val="24"/>
        </w:rPr>
        <w:t>2.</w:t>
      </w:r>
      <w:r w:rsidRPr="00E831A4">
        <w:rPr>
          <w:rFonts w:ascii="Times New Roman" w:hAnsi="Times New Roman" w:cs="Times New Roman"/>
          <w:sz w:val="24"/>
          <w:szCs w:val="24"/>
        </w:rPr>
        <w:t xml:space="preserve">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 </w:t>
      </w:r>
    </w:p>
    <w:p w:rsidR="00A71069" w:rsidRPr="00E831A4" w:rsidRDefault="00A71069" w:rsidP="00A71069">
      <w:pPr>
        <w:spacing w:after="0"/>
        <w:ind w:firstLine="567"/>
        <w:jc w:val="both"/>
        <w:rPr>
          <w:rFonts w:ascii="Times New Roman" w:hAnsi="Times New Roman" w:cs="Times New Roman"/>
          <w:sz w:val="24"/>
          <w:szCs w:val="24"/>
        </w:rPr>
      </w:pPr>
      <w:r w:rsidRPr="00E831A4">
        <w:rPr>
          <w:rFonts w:ascii="Times New Roman" w:hAnsi="Times New Roman" w:cs="Times New Roman"/>
          <w:sz w:val="24"/>
          <w:szCs w:val="24"/>
        </w:rPr>
        <w:t>Кроме того, в случае неисполнения покупателем обязанности по оплате Имущества, а также в случае уклонения участником, признанным победителем аукциона от заключения Договора купли-продажи (Приложение 2 к настоящему информационному сообщению) с данного участника (покупателя) взимается штраф в размере задатка (20% начальной цены Имущества).</w:t>
      </w:r>
    </w:p>
    <w:p w:rsidR="00A71069" w:rsidRPr="00E831A4" w:rsidRDefault="00A71069" w:rsidP="00A71069">
      <w:pPr>
        <w:spacing w:after="0"/>
        <w:ind w:firstLine="567"/>
        <w:jc w:val="both"/>
        <w:rPr>
          <w:rFonts w:ascii="Times New Roman" w:hAnsi="Times New Roman" w:cs="Times New Roman"/>
          <w:sz w:val="24"/>
          <w:szCs w:val="24"/>
        </w:rPr>
      </w:pPr>
      <w:r w:rsidRPr="00E831A4">
        <w:rPr>
          <w:rFonts w:ascii="Times New Roman" w:hAnsi="Times New Roman" w:cs="Times New Roman"/>
          <w:b/>
          <w:sz w:val="24"/>
          <w:szCs w:val="24"/>
        </w:rPr>
        <w:t>3.</w:t>
      </w:r>
      <w:r w:rsidRPr="00E831A4">
        <w:rPr>
          <w:rFonts w:ascii="Times New Roman" w:hAnsi="Times New Roman" w:cs="Times New Roman"/>
          <w:sz w:val="24"/>
          <w:szCs w:val="24"/>
        </w:rPr>
        <w:t xml:space="preserve"> Передача Имущества от Продавца покупателю производится путем подписания акта приема-передачи в сроки, установленные Договором купли-продажи. </w:t>
      </w:r>
    </w:p>
    <w:p w:rsidR="00A71069" w:rsidRPr="00E831A4" w:rsidRDefault="00A71069" w:rsidP="00A71069">
      <w:pPr>
        <w:pStyle w:val="31"/>
        <w:spacing w:after="0" w:line="276" w:lineRule="auto"/>
        <w:ind w:firstLine="567"/>
        <w:rPr>
          <w:sz w:val="24"/>
          <w:szCs w:val="24"/>
        </w:rPr>
      </w:pPr>
      <w:r w:rsidRPr="00E831A4">
        <w:rPr>
          <w:b/>
          <w:sz w:val="24"/>
          <w:szCs w:val="24"/>
        </w:rPr>
        <w:t>4.</w:t>
      </w:r>
      <w:r w:rsidRPr="00E831A4">
        <w:rPr>
          <w:sz w:val="24"/>
          <w:szCs w:val="24"/>
        </w:rPr>
        <w:t xml:space="preserve"> Настоящим подтверждаю, что ознакомился с информацией о приватизируемом Имуществе. Претензий по объему и качеству документации не имею.</w:t>
      </w:r>
    </w:p>
    <w:p w:rsidR="00A71069" w:rsidRPr="00E831A4" w:rsidRDefault="00A71069" w:rsidP="00A71069">
      <w:pPr>
        <w:pStyle w:val="31"/>
        <w:spacing w:after="0" w:line="276" w:lineRule="auto"/>
        <w:ind w:firstLine="567"/>
        <w:rPr>
          <w:sz w:val="24"/>
          <w:szCs w:val="24"/>
        </w:rPr>
      </w:pPr>
      <w:r w:rsidRPr="00E831A4">
        <w:rPr>
          <w:b/>
          <w:sz w:val="24"/>
          <w:szCs w:val="24"/>
        </w:rPr>
        <w:t>5.</w:t>
      </w:r>
      <w:r w:rsidRPr="00E831A4">
        <w:rPr>
          <w:sz w:val="24"/>
          <w:szCs w:val="24"/>
        </w:rPr>
        <w:t xml:space="preserve">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A71069" w:rsidRPr="00E831A4" w:rsidRDefault="00A71069" w:rsidP="00A71069">
      <w:pPr>
        <w:pStyle w:val="a6"/>
        <w:spacing w:line="276" w:lineRule="auto"/>
        <w:ind w:right="140" w:firstLine="567"/>
        <w:jc w:val="both"/>
        <w:rPr>
          <w:sz w:val="24"/>
          <w:szCs w:val="24"/>
        </w:rPr>
      </w:pPr>
      <w:r w:rsidRPr="00E831A4">
        <w:rPr>
          <w:sz w:val="24"/>
          <w:szCs w:val="24"/>
        </w:rPr>
        <w:t xml:space="preserve">Подтверждаю, что ознакомлен(а) с условиями Договора купли-продажи Имущества и тем, что Информационное сообщение является публичной офертой в соответствии со </w:t>
      </w:r>
      <w:hyperlink r:id="rId37" w:history="1">
        <w:r w:rsidRPr="00E831A4">
          <w:rPr>
            <w:sz w:val="24"/>
            <w:szCs w:val="24"/>
          </w:rPr>
          <w:t>статьей 437</w:t>
        </w:r>
      </w:hyperlink>
      <w:r w:rsidRPr="00E831A4">
        <w:rPr>
          <w:sz w:val="24"/>
          <w:szCs w:val="24"/>
        </w:rPr>
        <w:t xml:space="preserve"> Гражданского кодекса Российской Федерации, а подача мной настоящей заявки и перечисление задатка являются акцептом такой оферты.</w:t>
      </w:r>
    </w:p>
    <w:p w:rsidR="00A71069" w:rsidRPr="00E831A4" w:rsidRDefault="00A71069" w:rsidP="00A71069">
      <w:pPr>
        <w:pStyle w:val="a6"/>
        <w:spacing w:line="276" w:lineRule="auto"/>
        <w:ind w:right="140" w:firstLine="567"/>
        <w:jc w:val="both"/>
        <w:rPr>
          <w:sz w:val="24"/>
          <w:szCs w:val="24"/>
        </w:rPr>
      </w:pPr>
      <w:r w:rsidRPr="00E831A4">
        <w:rPr>
          <w:sz w:val="24"/>
          <w:szCs w:val="24"/>
        </w:rPr>
        <w:t>Гарантирую достоверность сведений, указанных в заявке и приложенных к ней документах, и подтверждаю право Продавца Имущества запрашивать в уполномоченных органах и организациях информацию, подтверждающую представленные сведения.</w:t>
      </w:r>
    </w:p>
    <w:p w:rsidR="00A71069" w:rsidRPr="00E831A4" w:rsidRDefault="00A71069" w:rsidP="00A71069">
      <w:pPr>
        <w:pStyle w:val="ConsNonformat"/>
        <w:widowControl/>
        <w:spacing w:line="276" w:lineRule="auto"/>
        <w:ind w:right="140"/>
        <w:jc w:val="both"/>
        <w:rPr>
          <w:rFonts w:ascii="Times New Roman" w:hAnsi="Times New Roman"/>
          <w:b/>
          <w:sz w:val="24"/>
          <w:szCs w:val="24"/>
        </w:rPr>
      </w:pPr>
    </w:p>
    <w:p w:rsidR="00A71069" w:rsidRPr="00E831A4" w:rsidRDefault="00A71069" w:rsidP="00A71069">
      <w:pPr>
        <w:pStyle w:val="ConsNonformat"/>
        <w:widowControl/>
        <w:spacing w:line="276" w:lineRule="auto"/>
        <w:ind w:right="140"/>
        <w:rPr>
          <w:rFonts w:ascii="Times New Roman" w:hAnsi="Times New Roman"/>
          <w:b/>
          <w:sz w:val="24"/>
          <w:szCs w:val="24"/>
        </w:rPr>
      </w:pPr>
      <w:r w:rsidRPr="00E831A4">
        <w:rPr>
          <w:rFonts w:ascii="Times New Roman" w:hAnsi="Times New Roman"/>
          <w:b/>
          <w:sz w:val="24"/>
          <w:szCs w:val="24"/>
        </w:rPr>
        <w:t xml:space="preserve">Претендент </w:t>
      </w:r>
    </w:p>
    <w:p w:rsidR="00A71069" w:rsidRPr="00E831A4" w:rsidRDefault="00A71069" w:rsidP="00A71069">
      <w:pPr>
        <w:pStyle w:val="ConsNonformat"/>
        <w:widowControl/>
        <w:spacing w:line="276" w:lineRule="auto"/>
        <w:ind w:right="140"/>
        <w:rPr>
          <w:rFonts w:ascii="Times New Roman" w:hAnsi="Times New Roman"/>
          <w:sz w:val="24"/>
          <w:szCs w:val="24"/>
        </w:rPr>
      </w:pPr>
      <w:r w:rsidRPr="00E831A4">
        <w:rPr>
          <w:rFonts w:ascii="Times New Roman" w:hAnsi="Times New Roman"/>
          <w:sz w:val="24"/>
          <w:szCs w:val="24"/>
        </w:rPr>
        <w:t>(его полномочный представитель): ___________________  ___________</w:t>
      </w:r>
      <w:r>
        <w:rPr>
          <w:rFonts w:ascii="Times New Roman" w:hAnsi="Times New Roman"/>
          <w:sz w:val="24"/>
          <w:szCs w:val="24"/>
        </w:rPr>
        <w:t>____</w:t>
      </w:r>
      <w:r w:rsidRPr="00E831A4">
        <w:rPr>
          <w:rFonts w:ascii="Times New Roman" w:hAnsi="Times New Roman"/>
          <w:sz w:val="24"/>
          <w:szCs w:val="24"/>
        </w:rPr>
        <w:t>________</w:t>
      </w:r>
    </w:p>
    <w:p w:rsidR="00A71069" w:rsidRPr="00E831A4" w:rsidRDefault="00A71069" w:rsidP="00A71069">
      <w:pPr>
        <w:pStyle w:val="ConsNonformat"/>
        <w:widowControl/>
        <w:spacing w:line="276" w:lineRule="auto"/>
        <w:ind w:left="4395" w:right="140"/>
        <w:rPr>
          <w:rFonts w:ascii="Times New Roman" w:hAnsi="Times New Roman"/>
          <w:i/>
          <w:sz w:val="24"/>
          <w:szCs w:val="24"/>
        </w:rPr>
      </w:pPr>
      <w:r w:rsidRPr="00E831A4">
        <w:rPr>
          <w:rFonts w:ascii="Times New Roman" w:hAnsi="Times New Roman"/>
          <w:i/>
          <w:sz w:val="24"/>
          <w:szCs w:val="24"/>
        </w:rPr>
        <w:t>(подпись)                                           (ФИО)</w:t>
      </w:r>
    </w:p>
    <w:p w:rsidR="00A71069" w:rsidRPr="00E831A4" w:rsidRDefault="00A71069" w:rsidP="00A71069">
      <w:pPr>
        <w:pStyle w:val="ConsNonformat"/>
        <w:widowControl/>
        <w:spacing w:line="276" w:lineRule="auto"/>
        <w:ind w:left="5760" w:right="140"/>
        <w:rPr>
          <w:rFonts w:ascii="Times New Roman" w:hAnsi="Times New Roman"/>
          <w:sz w:val="24"/>
          <w:szCs w:val="24"/>
        </w:rPr>
      </w:pPr>
      <w:r w:rsidRPr="00E831A4">
        <w:rPr>
          <w:rFonts w:ascii="Times New Roman" w:hAnsi="Times New Roman"/>
          <w:sz w:val="24"/>
          <w:szCs w:val="24"/>
        </w:rPr>
        <w:t>м.п.</w:t>
      </w:r>
    </w:p>
    <w:p w:rsidR="00A71069" w:rsidRPr="00E831A4" w:rsidRDefault="00A71069" w:rsidP="00A71069">
      <w:pPr>
        <w:pStyle w:val="a6"/>
        <w:spacing w:line="276" w:lineRule="auto"/>
        <w:jc w:val="both"/>
        <w:rPr>
          <w:sz w:val="24"/>
          <w:szCs w:val="24"/>
        </w:rPr>
      </w:pPr>
      <w:r w:rsidRPr="00E831A4">
        <w:rPr>
          <w:sz w:val="24"/>
          <w:szCs w:val="24"/>
        </w:rPr>
        <w:t xml:space="preserve">Дата составления заявки «_____» ________________ 20__ года      </w:t>
      </w:r>
    </w:p>
    <w:p w:rsidR="00A71069" w:rsidRPr="00E831A4" w:rsidRDefault="00A71069" w:rsidP="00A71069">
      <w:pPr>
        <w:pStyle w:val="a6"/>
        <w:spacing w:line="276" w:lineRule="auto"/>
        <w:rPr>
          <w:sz w:val="24"/>
          <w:szCs w:val="24"/>
        </w:rPr>
      </w:pPr>
    </w:p>
    <w:p w:rsidR="00A71069" w:rsidRPr="00E831A4" w:rsidRDefault="00A71069" w:rsidP="00A71069">
      <w:pPr>
        <w:spacing w:after="0"/>
        <w:ind w:firstLine="4962"/>
        <w:rPr>
          <w:rFonts w:ascii="Times New Roman" w:hAnsi="Times New Roman" w:cs="Times New Roman"/>
          <w:sz w:val="24"/>
          <w:szCs w:val="24"/>
        </w:rPr>
      </w:pPr>
      <w:r w:rsidRPr="00E831A4">
        <w:rPr>
          <w:rFonts w:ascii="Times New Roman" w:hAnsi="Times New Roman" w:cs="Times New Roman"/>
          <w:sz w:val="24"/>
          <w:szCs w:val="24"/>
        </w:rPr>
        <w:t xml:space="preserve">  </w:t>
      </w:r>
    </w:p>
    <w:p w:rsidR="00A71069" w:rsidRDefault="00A71069" w:rsidP="00A71069">
      <w:pPr>
        <w:spacing w:after="0"/>
        <w:ind w:firstLine="4962"/>
        <w:rPr>
          <w:rFonts w:ascii="Times New Roman" w:hAnsi="Times New Roman" w:cs="Times New Roman"/>
          <w:sz w:val="24"/>
          <w:szCs w:val="24"/>
        </w:rPr>
      </w:pPr>
    </w:p>
    <w:p w:rsidR="00A71069" w:rsidRDefault="00A71069" w:rsidP="00A71069">
      <w:pPr>
        <w:spacing w:after="0"/>
        <w:ind w:firstLine="4962"/>
        <w:rPr>
          <w:rFonts w:ascii="Times New Roman" w:hAnsi="Times New Roman" w:cs="Times New Roman"/>
          <w:sz w:val="24"/>
          <w:szCs w:val="24"/>
        </w:rPr>
      </w:pPr>
    </w:p>
    <w:p w:rsidR="00A71069" w:rsidRDefault="00A71069" w:rsidP="00A71069">
      <w:pPr>
        <w:spacing w:after="0"/>
        <w:ind w:firstLine="4962"/>
        <w:rPr>
          <w:rFonts w:ascii="Times New Roman" w:hAnsi="Times New Roman" w:cs="Times New Roman"/>
          <w:sz w:val="24"/>
          <w:szCs w:val="24"/>
        </w:rPr>
      </w:pPr>
    </w:p>
    <w:p w:rsidR="00A71069" w:rsidRDefault="00A71069" w:rsidP="00A71069">
      <w:pPr>
        <w:spacing w:after="0"/>
        <w:ind w:firstLine="4962"/>
        <w:rPr>
          <w:rFonts w:ascii="Times New Roman" w:hAnsi="Times New Roman" w:cs="Times New Roman"/>
          <w:sz w:val="24"/>
          <w:szCs w:val="24"/>
        </w:rPr>
      </w:pPr>
    </w:p>
    <w:p w:rsidR="00A71069" w:rsidRPr="00E831A4" w:rsidRDefault="00A71069" w:rsidP="00A71069">
      <w:pPr>
        <w:spacing w:after="0"/>
        <w:ind w:firstLine="4962"/>
        <w:rPr>
          <w:rFonts w:ascii="Times New Roman" w:hAnsi="Times New Roman" w:cs="Times New Roman"/>
          <w:sz w:val="24"/>
          <w:szCs w:val="24"/>
        </w:rPr>
      </w:pPr>
    </w:p>
    <w:p w:rsidR="00A71069" w:rsidRPr="00E831A4" w:rsidRDefault="00A71069" w:rsidP="00A71069">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lastRenderedPageBreak/>
        <w:t>Приложение №2</w:t>
      </w:r>
    </w:p>
    <w:p w:rsidR="00A71069" w:rsidRPr="00E831A4" w:rsidRDefault="00A71069" w:rsidP="00A71069">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К Информационному сообщению о проведении продажи имущества, </w:t>
      </w:r>
    </w:p>
    <w:p w:rsidR="00A71069" w:rsidRPr="00E831A4" w:rsidRDefault="00A71069" w:rsidP="00A71069">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находящегося в муниципальной собственности Юстинского РМО  Республики Калмыкия, </w:t>
      </w:r>
    </w:p>
    <w:p w:rsidR="00A71069" w:rsidRPr="00E831A4" w:rsidRDefault="00A71069" w:rsidP="00A71069">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на аукционе в электронной форме</w:t>
      </w:r>
    </w:p>
    <w:p w:rsidR="00A71069" w:rsidRPr="0048457F" w:rsidRDefault="00A71069" w:rsidP="00A71069">
      <w:pPr>
        <w:spacing w:after="0"/>
        <w:ind w:left="4956"/>
        <w:rPr>
          <w:rFonts w:ascii="Times New Roman" w:hAnsi="Times New Roman" w:cs="Times New Roman"/>
          <w:sz w:val="28"/>
          <w:szCs w:val="28"/>
        </w:rPr>
      </w:pPr>
    </w:p>
    <w:p w:rsidR="00A71069" w:rsidRPr="00E831A4" w:rsidRDefault="00A71069" w:rsidP="00A71069">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Договор  № ____</w:t>
      </w:r>
    </w:p>
    <w:p w:rsidR="00A71069" w:rsidRPr="00E831A4" w:rsidRDefault="00A71069" w:rsidP="00A71069">
      <w:pPr>
        <w:spacing w:after="0"/>
        <w:jc w:val="center"/>
        <w:rPr>
          <w:rFonts w:ascii="Times New Roman" w:hAnsi="Times New Roman" w:cs="Times New Roman"/>
          <w:i/>
          <w:sz w:val="24"/>
          <w:szCs w:val="24"/>
          <w:u w:val="single"/>
        </w:rPr>
      </w:pPr>
      <w:r w:rsidRPr="00E831A4">
        <w:rPr>
          <w:rFonts w:ascii="Times New Roman" w:hAnsi="Times New Roman" w:cs="Times New Roman"/>
          <w:b/>
          <w:sz w:val="24"/>
          <w:szCs w:val="24"/>
        </w:rPr>
        <w:t>купли-продажи имущества</w:t>
      </w:r>
    </w:p>
    <w:p w:rsidR="00A71069" w:rsidRPr="00E831A4" w:rsidRDefault="00A71069" w:rsidP="00A71069">
      <w:pPr>
        <w:autoSpaceDE w:val="0"/>
        <w:autoSpaceDN w:val="0"/>
        <w:adjustRightInd w:val="0"/>
        <w:spacing w:after="0"/>
        <w:ind w:right="-48"/>
        <w:rPr>
          <w:rFonts w:ascii="Times New Roman" w:hAnsi="Times New Roman" w:cs="Times New Roman"/>
          <w:sz w:val="24"/>
          <w:szCs w:val="24"/>
        </w:rPr>
      </w:pPr>
      <w:r w:rsidRPr="00E831A4">
        <w:rPr>
          <w:rFonts w:ascii="Times New Roman" w:hAnsi="Times New Roman" w:cs="Times New Roman"/>
          <w:sz w:val="24"/>
          <w:szCs w:val="24"/>
        </w:rPr>
        <w:t>п. Цаган Аман                                                                              «___» _________ 20__ г.</w:t>
      </w:r>
    </w:p>
    <w:p w:rsidR="00A71069" w:rsidRDefault="00A71069" w:rsidP="00A71069">
      <w:pPr>
        <w:pStyle w:val="23"/>
        <w:spacing w:after="0" w:line="276" w:lineRule="auto"/>
        <w:ind w:left="0" w:firstLine="283"/>
        <w:rPr>
          <w:sz w:val="24"/>
          <w:szCs w:val="24"/>
        </w:rPr>
      </w:pPr>
      <w:r w:rsidRPr="00E831A4">
        <w:rPr>
          <w:sz w:val="24"/>
          <w:szCs w:val="24"/>
        </w:rPr>
        <w:tab/>
        <w:t xml:space="preserve">Администрация Юстинского районного муниципального образования  Республики Калмыкия, именуемое в дальнейшем </w:t>
      </w:r>
      <w:r w:rsidRPr="00E831A4">
        <w:rPr>
          <w:b/>
          <w:sz w:val="24"/>
          <w:szCs w:val="24"/>
        </w:rPr>
        <w:t>«Продавец»</w:t>
      </w:r>
      <w:r w:rsidRPr="00E831A4">
        <w:rPr>
          <w:sz w:val="24"/>
          <w:szCs w:val="24"/>
        </w:rPr>
        <w:t xml:space="preserve">, в лице </w:t>
      </w:r>
      <w:r>
        <w:rPr>
          <w:sz w:val="24"/>
          <w:szCs w:val="24"/>
        </w:rPr>
        <w:t xml:space="preserve">И.о. </w:t>
      </w:r>
      <w:r w:rsidRPr="00E831A4">
        <w:rPr>
          <w:sz w:val="24"/>
          <w:szCs w:val="24"/>
        </w:rPr>
        <w:t xml:space="preserve">Главы Очирова </w:t>
      </w:r>
      <w:r>
        <w:rPr>
          <w:sz w:val="24"/>
          <w:szCs w:val="24"/>
        </w:rPr>
        <w:t>Геннадия Геннадьевича</w:t>
      </w:r>
      <w:r w:rsidRPr="00E831A4">
        <w:rPr>
          <w:sz w:val="24"/>
          <w:szCs w:val="24"/>
        </w:rPr>
        <w:t xml:space="preserve">, действующего на основании Устава, с одной стороны, и ______________________, именуемый в дальнейшем </w:t>
      </w:r>
      <w:r w:rsidRPr="00E831A4">
        <w:rPr>
          <w:b/>
          <w:sz w:val="24"/>
          <w:szCs w:val="24"/>
        </w:rPr>
        <w:t>«Покупатель»</w:t>
      </w:r>
      <w:r w:rsidRPr="00E831A4">
        <w:rPr>
          <w:sz w:val="24"/>
          <w:szCs w:val="24"/>
        </w:rPr>
        <w:t xml:space="preserve">, в лице ___________________________, действующего на основании ____________, с другой стороны,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Pr="00E831A4">
        <w:rPr>
          <w:rFonts w:eastAsia="Calibri"/>
          <w:sz w:val="24"/>
          <w:szCs w:val="24"/>
          <w:lang w:eastAsia="en-US"/>
        </w:rPr>
        <w:t xml:space="preserve">Постановлением Правительства Российской Федерации от 12.08.2002 № 585 </w:t>
      </w:r>
      <w:r w:rsidRPr="00E831A4">
        <w:rPr>
          <w:sz w:val="24"/>
          <w:szCs w:val="24"/>
        </w:rPr>
        <w:t>«</w:t>
      </w:r>
      <w:r w:rsidRPr="00E831A4">
        <w:rPr>
          <w:rFonts w:eastAsia="Calibri"/>
          <w:sz w:val="24"/>
          <w:szCs w:val="24"/>
          <w:lang w:eastAsia="en-US"/>
        </w:rPr>
        <w:t>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акционерных обществ на специализированном аукционе</w:t>
      </w:r>
      <w:r w:rsidRPr="00E831A4">
        <w:rPr>
          <w:sz w:val="24"/>
          <w:szCs w:val="24"/>
        </w:rPr>
        <w:t xml:space="preserve">», положениями информационного сообщения о проведении аукциона в электронной форме по продаже  </w:t>
      </w:r>
      <w:r w:rsidRPr="00D21F28">
        <w:rPr>
          <w:sz w:val="24"/>
          <w:szCs w:val="24"/>
        </w:rPr>
        <w:t>муниципального имущества Юстинского районного муниципального образования Республики Калмыкия Авто</w:t>
      </w:r>
      <w:r>
        <w:rPr>
          <w:sz w:val="24"/>
          <w:szCs w:val="24"/>
        </w:rPr>
        <w:t>бус (13 мест)</w:t>
      </w:r>
      <w:r w:rsidRPr="00D21F28">
        <w:rPr>
          <w:sz w:val="24"/>
          <w:szCs w:val="24"/>
        </w:rPr>
        <w:t xml:space="preserve"> ГАЗ – 32213</w:t>
      </w:r>
      <w:r>
        <w:rPr>
          <w:sz w:val="24"/>
          <w:szCs w:val="24"/>
        </w:rPr>
        <w:t>2</w:t>
      </w:r>
      <w:r w:rsidRPr="00D21F28">
        <w:rPr>
          <w:sz w:val="24"/>
          <w:szCs w:val="24"/>
        </w:rPr>
        <w:t xml:space="preserve">, государственный регистрационный знак №  А </w:t>
      </w:r>
      <w:r>
        <w:rPr>
          <w:sz w:val="24"/>
          <w:szCs w:val="24"/>
        </w:rPr>
        <w:t>572</w:t>
      </w:r>
      <w:r w:rsidRPr="00D21F28">
        <w:rPr>
          <w:sz w:val="24"/>
          <w:szCs w:val="24"/>
        </w:rPr>
        <w:t xml:space="preserve"> </w:t>
      </w:r>
      <w:r>
        <w:rPr>
          <w:sz w:val="24"/>
          <w:szCs w:val="24"/>
        </w:rPr>
        <w:t>ОО 08, 2006</w:t>
      </w:r>
      <w:r w:rsidRPr="00D21F28">
        <w:rPr>
          <w:sz w:val="24"/>
          <w:szCs w:val="24"/>
        </w:rPr>
        <w:t xml:space="preserve"> года выпуска, Пас</w:t>
      </w:r>
      <w:r>
        <w:rPr>
          <w:sz w:val="24"/>
          <w:szCs w:val="24"/>
        </w:rPr>
        <w:t>порт транспортного средства 52 МК</w:t>
      </w:r>
      <w:r w:rsidRPr="00D21F28">
        <w:rPr>
          <w:sz w:val="24"/>
          <w:szCs w:val="24"/>
        </w:rPr>
        <w:t xml:space="preserve"> </w:t>
      </w:r>
      <w:r>
        <w:rPr>
          <w:sz w:val="24"/>
          <w:szCs w:val="24"/>
        </w:rPr>
        <w:t>275597</w:t>
      </w:r>
      <w:r w:rsidRPr="00D21F28">
        <w:rPr>
          <w:sz w:val="24"/>
          <w:szCs w:val="24"/>
        </w:rPr>
        <w:t>, идентификационный номер (</w:t>
      </w:r>
      <w:r w:rsidRPr="00D21F28">
        <w:rPr>
          <w:sz w:val="24"/>
          <w:szCs w:val="24"/>
          <w:lang w:val="en-US"/>
        </w:rPr>
        <w:t>VIN</w:t>
      </w:r>
      <w:r w:rsidRPr="00D21F28">
        <w:rPr>
          <w:sz w:val="24"/>
          <w:szCs w:val="24"/>
        </w:rPr>
        <w:t>)  Х9632213</w:t>
      </w:r>
      <w:r>
        <w:rPr>
          <w:sz w:val="24"/>
          <w:szCs w:val="24"/>
        </w:rPr>
        <w:t>260495668</w:t>
      </w:r>
      <w:r w:rsidRPr="00E831A4">
        <w:rPr>
          <w:sz w:val="24"/>
          <w:szCs w:val="24"/>
        </w:rPr>
        <w:t xml:space="preserve">, </w:t>
      </w:r>
      <w:r w:rsidRPr="00E831A4">
        <w:rPr>
          <w:spacing w:val="5"/>
          <w:sz w:val="24"/>
          <w:szCs w:val="24"/>
        </w:rPr>
        <w:t xml:space="preserve"> </w:t>
      </w:r>
      <w:r w:rsidRPr="00E831A4">
        <w:rPr>
          <w:sz w:val="24"/>
          <w:szCs w:val="24"/>
        </w:rPr>
        <w:t xml:space="preserve">размещенного на официальном </w:t>
      </w:r>
      <w:hyperlink r:id="rId38" w:history="1">
        <w:r w:rsidRPr="00E831A4">
          <w:rPr>
            <w:sz w:val="24"/>
            <w:szCs w:val="24"/>
          </w:rPr>
          <w:t>сайте</w:t>
        </w:r>
      </w:hyperlink>
      <w:r w:rsidRPr="00E831A4">
        <w:rPr>
          <w:sz w:val="24"/>
          <w:szCs w:val="24"/>
        </w:rPr>
        <w:t xml:space="preserve"> Администрации Юстинского районного муниципального образования Республики Калмыкия</w:t>
      </w:r>
      <w:r w:rsidRPr="00E831A4">
        <w:rPr>
          <w:color w:val="FF0000"/>
          <w:sz w:val="24"/>
          <w:szCs w:val="24"/>
        </w:rPr>
        <w:t xml:space="preserve"> </w:t>
      </w:r>
      <w:hyperlink r:id="rId39" w:history="1">
        <w:r w:rsidRPr="00E831A4">
          <w:rPr>
            <w:rStyle w:val="a5"/>
            <w:sz w:val="24"/>
            <w:szCs w:val="24"/>
          </w:rPr>
          <w:t>http://юстинский-район.рф/</w:t>
        </w:r>
      </w:hyperlink>
      <w:r>
        <w:t xml:space="preserve">, </w:t>
      </w:r>
      <w:r w:rsidRPr="00F110F3">
        <w:rPr>
          <w:sz w:val="24"/>
          <w:szCs w:val="24"/>
        </w:rPr>
        <w:t xml:space="preserve">в муниципальной газете Юстинского РМО РК </w:t>
      </w:r>
      <w:r w:rsidRPr="00A00AB1">
        <w:rPr>
          <w:sz w:val="24"/>
          <w:szCs w:val="24"/>
        </w:rPr>
        <w:t xml:space="preserve">«Муниципальный Вестник» № </w:t>
      </w:r>
      <w:r>
        <w:rPr>
          <w:sz w:val="24"/>
          <w:szCs w:val="24"/>
        </w:rPr>
        <w:t>12 от 08</w:t>
      </w:r>
      <w:r w:rsidRPr="00A00AB1">
        <w:rPr>
          <w:sz w:val="24"/>
          <w:szCs w:val="24"/>
        </w:rPr>
        <w:t xml:space="preserve">.07.2020 года, </w:t>
      </w:r>
      <w:r w:rsidRPr="00E831A4">
        <w:rPr>
          <w:sz w:val="24"/>
          <w:szCs w:val="24"/>
        </w:rPr>
        <w:t xml:space="preserve">официальном сайте Российской Федерации для размещения информации о проведении торгов  </w:t>
      </w:r>
      <w:hyperlink r:id="rId40" w:history="1">
        <w:r w:rsidRPr="00E831A4">
          <w:rPr>
            <w:rStyle w:val="a5"/>
            <w:sz w:val="24"/>
            <w:szCs w:val="24"/>
            <w:lang w:val="en-US"/>
          </w:rPr>
          <w:t>www</w:t>
        </w:r>
        <w:r w:rsidRPr="00E831A4">
          <w:rPr>
            <w:rStyle w:val="a5"/>
            <w:sz w:val="24"/>
            <w:szCs w:val="24"/>
          </w:rPr>
          <w:t>.</w:t>
        </w:r>
        <w:r w:rsidRPr="00E831A4">
          <w:rPr>
            <w:rStyle w:val="a5"/>
            <w:sz w:val="24"/>
            <w:szCs w:val="24"/>
            <w:lang w:val="en-US"/>
          </w:rPr>
          <w:t>torgi</w:t>
        </w:r>
        <w:r w:rsidRPr="00E831A4">
          <w:rPr>
            <w:rStyle w:val="a5"/>
            <w:sz w:val="24"/>
            <w:szCs w:val="24"/>
          </w:rPr>
          <w:t>.</w:t>
        </w:r>
        <w:r w:rsidRPr="00E831A4">
          <w:rPr>
            <w:rStyle w:val="a5"/>
            <w:sz w:val="24"/>
            <w:szCs w:val="24"/>
            <w:lang w:val="en-US"/>
          </w:rPr>
          <w:t>gov</w:t>
        </w:r>
        <w:r w:rsidRPr="00E831A4">
          <w:rPr>
            <w:rStyle w:val="a5"/>
            <w:sz w:val="24"/>
            <w:szCs w:val="24"/>
          </w:rPr>
          <w:t>.</w:t>
        </w:r>
        <w:r w:rsidRPr="00E831A4">
          <w:rPr>
            <w:rStyle w:val="a5"/>
            <w:sz w:val="24"/>
            <w:szCs w:val="24"/>
            <w:lang w:val="en-US"/>
          </w:rPr>
          <w:t>ru</w:t>
        </w:r>
      </w:hyperlink>
      <w:r w:rsidRPr="00E831A4">
        <w:rPr>
          <w:sz w:val="24"/>
          <w:szCs w:val="24"/>
        </w:rPr>
        <w:t>, на официальном сайте электронной торговой площадки АО «Единая электронная торговая площадка»</w:t>
      </w:r>
      <w:r w:rsidRPr="00E831A4">
        <w:rPr>
          <w:b/>
          <w:sz w:val="24"/>
          <w:szCs w:val="24"/>
        </w:rPr>
        <w:t xml:space="preserve"> </w:t>
      </w:r>
      <w:hyperlink r:id="rId41" w:history="1">
        <w:r w:rsidRPr="00E831A4">
          <w:rPr>
            <w:rStyle w:val="a5"/>
            <w:sz w:val="24"/>
            <w:szCs w:val="24"/>
            <w:lang w:val="en-US"/>
          </w:rPr>
          <w:t>www</w:t>
        </w:r>
        <w:r w:rsidRPr="00E831A4">
          <w:rPr>
            <w:rStyle w:val="a5"/>
            <w:sz w:val="24"/>
            <w:szCs w:val="24"/>
          </w:rPr>
          <w:t>.</w:t>
        </w:r>
        <w:r w:rsidRPr="00E831A4">
          <w:rPr>
            <w:rStyle w:val="a5"/>
            <w:sz w:val="24"/>
            <w:szCs w:val="24"/>
            <w:lang w:val="en-US"/>
          </w:rPr>
          <w:t>roseltorg</w:t>
        </w:r>
        <w:r w:rsidRPr="00E831A4">
          <w:rPr>
            <w:rStyle w:val="a5"/>
            <w:sz w:val="24"/>
            <w:szCs w:val="24"/>
          </w:rPr>
          <w:t>.</w:t>
        </w:r>
        <w:r w:rsidRPr="00E831A4">
          <w:rPr>
            <w:rStyle w:val="a5"/>
            <w:sz w:val="24"/>
            <w:szCs w:val="24"/>
            <w:lang w:val="en-US"/>
          </w:rPr>
          <w:t>ru</w:t>
        </w:r>
      </w:hyperlink>
      <w:r w:rsidRPr="00E831A4">
        <w:rPr>
          <w:sz w:val="24"/>
          <w:szCs w:val="24"/>
        </w:rPr>
        <w:t>, и на основании Протокола от «___»___________</w:t>
      </w:r>
      <w:r>
        <w:rPr>
          <w:sz w:val="24"/>
          <w:szCs w:val="24"/>
        </w:rPr>
        <w:t>____ 20___г. №___</w:t>
      </w:r>
      <w:r w:rsidRPr="00E831A4">
        <w:rPr>
          <w:sz w:val="24"/>
          <w:szCs w:val="24"/>
        </w:rPr>
        <w:t xml:space="preserve"> об итогах аукциона в электронной форме (далее по тексту – Аукцион) заключили настоящий Договор о нижеследующем.</w:t>
      </w:r>
    </w:p>
    <w:p w:rsidR="00A71069" w:rsidRPr="00E831A4" w:rsidRDefault="00A71069" w:rsidP="00A71069">
      <w:pPr>
        <w:widowControl w:val="0"/>
        <w:autoSpaceDE w:val="0"/>
        <w:autoSpaceDN w:val="0"/>
        <w:adjustRightInd w:val="0"/>
        <w:spacing w:after="0"/>
        <w:jc w:val="center"/>
        <w:rPr>
          <w:rFonts w:ascii="Times New Roman" w:hAnsi="Times New Roman" w:cs="Times New Roman"/>
          <w:sz w:val="24"/>
          <w:szCs w:val="24"/>
        </w:rPr>
      </w:pPr>
      <w:r w:rsidRPr="00E831A4">
        <w:rPr>
          <w:rFonts w:ascii="Times New Roman" w:hAnsi="Times New Roman" w:cs="Times New Roman"/>
          <w:b/>
          <w:sz w:val="24"/>
          <w:szCs w:val="24"/>
        </w:rPr>
        <w:t>1. Предмет Договора</w:t>
      </w:r>
    </w:p>
    <w:p w:rsidR="00A71069" w:rsidRDefault="00A71069" w:rsidP="00A71069">
      <w:pPr>
        <w:pStyle w:val="21"/>
        <w:spacing w:after="0" w:line="276" w:lineRule="auto"/>
        <w:ind w:firstLine="720"/>
        <w:rPr>
          <w:sz w:val="24"/>
          <w:szCs w:val="24"/>
        </w:rPr>
      </w:pPr>
      <w:r w:rsidRPr="00E831A4">
        <w:rPr>
          <w:sz w:val="24"/>
          <w:szCs w:val="24"/>
        </w:rPr>
        <w:t xml:space="preserve">1.1. Предметом купли-продажи по настоящему Договору является </w:t>
      </w:r>
      <w:r>
        <w:rPr>
          <w:sz w:val="24"/>
          <w:szCs w:val="24"/>
        </w:rPr>
        <w:t>муниципальное имущество</w:t>
      </w:r>
      <w:r w:rsidRPr="00D21F28">
        <w:rPr>
          <w:sz w:val="24"/>
          <w:szCs w:val="24"/>
        </w:rPr>
        <w:t xml:space="preserve"> Юстинского районного муниципального образования Республики Калмыкия Авто</w:t>
      </w:r>
      <w:r>
        <w:rPr>
          <w:sz w:val="24"/>
          <w:szCs w:val="24"/>
        </w:rPr>
        <w:t>бус (13 мест)</w:t>
      </w:r>
      <w:r w:rsidRPr="00D21F28">
        <w:rPr>
          <w:sz w:val="24"/>
          <w:szCs w:val="24"/>
        </w:rPr>
        <w:t xml:space="preserve"> ГАЗ – 32213</w:t>
      </w:r>
      <w:r>
        <w:rPr>
          <w:sz w:val="24"/>
          <w:szCs w:val="24"/>
        </w:rPr>
        <w:t>2</w:t>
      </w:r>
      <w:r w:rsidRPr="00D21F28">
        <w:rPr>
          <w:sz w:val="24"/>
          <w:szCs w:val="24"/>
        </w:rPr>
        <w:t xml:space="preserve">, государственный регистрационный знак №  А </w:t>
      </w:r>
      <w:r>
        <w:rPr>
          <w:sz w:val="24"/>
          <w:szCs w:val="24"/>
        </w:rPr>
        <w:t>572</w:t>
      </w:r>
      <w:r w:rsidRPr="00D21F28">
        <w:rPr>
          <w:sz w:val="24"/>
          <w:szCs w:val="24"/>
        </w:rPr>
        <w:t xml:space="preserve"> </w:t>
      </w:r>
      <w:r>
        <w:rPr>
          <w:sz w:val="24"/>
          <w:szCs w:val="24"/>
        </w:rPr>
        <w:t>ОО 08, 2006</w:t>
      </w:r>
      <w:r w:rsidRPr="00D21F28">
        <w:rPr>
          <w:sz w:val="24"/>
          <w:szCs w:val="24"/>
        </w:rPr>
        <w:t xml:space="preserve"> года выпуска, Пас</w:t>
      </w:r>
      <w:r>
        <w:rPr>
          <w:sz w:val="24"/>
          <w:szCs w:val="24"/>
        </w:rPr>
        <w:t>порт транспортного средства 52 МК</w:t>
      </w:r>
      <w:r w:rsidRPr="00D21F28">
        <w:rPr>
          <w:sz w:val="24"/>
          <w:szCs w:val="24"/>
        </w:rPr>
        <w:t xml:space="preserve"> </w:t>
      </w:r>
      <w:r>
        <w:rPr>
          <w:sz w:val="24"/>
          <w:szCs w:val="24"/>
        </w:rPr>
        <w:t>275597</w:t>
      </w:r>
      <w:r w:rsidRPr="00D21F28">
        <w:rPr>
          <w:sz w:val="24"/>
          <w:szCs w:val="24"/>
        </w:rPr>
        <w:t>, идентификационный номер (</w:t>
      </w:r>
      <w:r w:rsidRPr="00D21F28">
        <w:rPr>
          <w:sz w:val="24"/>
          <w:szCs w:val="24"/>
          <w:lang w:val="en-US"/>
        </w:rPr>
        <w:t>VIN</w:t>
      </w:r>
      <w:r w:rsidRPr="00D21F28">
        <w:rPr>
          <w:sz w:val="24"/>
          <w:szCs w:val="24"/>
        </w:rPr>
        <w:t>)  Х9632213</w:t>
      </w:r>
      <w:r>
        <w:rPr>
          <w:sz w:val="24"/>
          <w:szCs w:val="24"/>
        </w:rPr>
        <w:t>260495668</w:t>
      </w:r>
      <w:r w:rsidRPr="00E831A4">
        <w:rPr>
          <w:sz w:val="24"/>
          <w:szCs w:val="24"/>
        </w:rPr>
        <w:t xml:space="preserve">, </w:t>
      </w:r>
      <w:r w:rsidRPr="00E831A4">
        <w:rPr>
          <w:spacing w:val="5"/>
          <w:sz w:val="24"/>
          <w:szCs w:val="24"/>
        </w:rPr>
        <w:t xml:space="preserve"> (далее – Имущество).</w:t>
      </w:r>
      <w:r w:rsidRPr="00E831A4">
        <w:rPr>
          <w:sz w:val="24"/>
          <w:szCs w:val="24"/>
        </w:rPr>
        <w:t xml:space="preserve"> </w:t>
      </w:r>
    </w:p>
    <w:p w:rsidR="00A71069" w:rsidRDefault="00A71069" w:rsidP="00A71069">
      <w:pPr>
        <w:pStyle w:val="21"/>
        <w:spacing w:after="0" w:line="276" w:lineRule="auto"/>
        <w:ind w:firstLine="720"/>
        <w:rPr>
          <w:sz w:val="24"/>
          <w:szCs w:val="24"/>
        </w:rPr>
      </w:pPr>
      <w:r>
        <w:rPr>
          <w:sz w:val="24"/>
          <w:szCs w:val="24"/>
        </w:rPr>
        <w:t>1.2. Продавец гарантирует, что Имущество не обременено залоговыми обязательствами и под арестом не состоит</w:t>
      </w:r>
    </w:p>
    <w:p w:rsidR="00A71069" w:rsidRPr="00E831A4" w:rsidRDefault="00A71069" w:rsidP="00A71069">
      <w:pPr>
        <w:pStyle w:val="21"/>
        <w:spacing w:after="0" w:line="276" w:lineRule="auto"/>
        <w:ind w:firstLine="720"/>
        <w:rPr>
          <w:bCs/>
          <w:iCs/>
          <w:sz w:val="24"/>
          <w:szCs w:val="24"/>
        </w:rPr>
      </w:pPr>
      <w:r>
        <w:rPr>
          <w:sz w:val="24"/>
          <w:szCs w:val="24"/>
        </w:rPr>
        <w:t>1.3. Покупатель ознакомлен с физическим состоянием передаваемого Имущества и не имеет связанных с ним претензий на момент подписания договора.</w:t>
      </w:r>
    </w:p>
    <w:p w:rsidR="00A71069" w:rsidRPr="00E831A4" w:rsidRDefault="00A71069" w:rsidP="00A71069">
      <w:pPr>
        <w:widowControl w:val="0"/>
        <w:autoSpaceDE w:val="0"/>
        <w:autoSpaceDN w:val="0"/>
        <w:adjustRightInd w:val="0"/>
        <w:spacing w:after="0"/>
        <w:ind w:firstLine="720"/>
        <w:jc w:val="center"/>
        <w:rPr>
          <w:rFonts w:ascii="Times New Roman" w:hAnsi="Times New Roman" w:cs="Times New Roman"/>
          <w:b/>
          <w:sz w:val="24"/>
          <w:szCs w:val="24"/>
        </w:rPr>
      </w:pPr>
      <w:r w:rsidRPr="00E831A4">
        <w:rPr>
          <w:rFonts w:ascii="Times New Roman" w:hAnsi="Times New Roman" w:cs="Times New Roman"/>
          <w:b/>
          <w:sz w:val="24"/>
          <w:szCs w:val="24"/>
        </w:rPr>
        <w:t>2. Обязательства Сторон</w:t>
      </w:r>
    </w:p>
    <w:p w:rsidR="00A71069" w:rsidRPr="00E831A4" w:rsidRDefault="00A71069" w:rsidP="00A71069">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lastRenderedPageBreak/>
        <w:t>Договор купли-прода</w:t>
      </w:r>
      <w:r>
        <w:rPr>
          <w:rFonts w:ascii="Times New Roman" w:hAnsi="Times New Roman" w:cs="Times New Roman"/>
          <w:sz w:val="24"/>
          <w:szCs w:val="24"/>
        </w:rPr>
        <w:t>жи Имущества заключается между Продавцом и П</w:t>
      </w:r>
      <w:r w:rsidRPr="00E831A4">
        <w:rPr>
          <w:rFonts w:ascii="Times New Roman" w:hAnsi="Times New Roman" w:cs="Times New Roman"/>
          <w:sz w:val="24"/>
          <w:szCs w:val="24"/>
        </w:rPr>
        <w:t>обедителем аукциона в течение 5 рабочих дней со дня подведения итогов аукциона.</w:t>
      </w:r>
    </w:p>
    <w:p w:rsidR="00A71069" w:rsidRPr="00E831A4" w:rsidRDefault="00A71069" w:rsidP="00A71069">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2.1. Стороны по настоящему Договору обязуются:</w:t>
      </w:r>
    </w:p>
    <w:p w:rsidR="00A71069" w:rsidRPr="00E831A4" w:rsidRDefault="00A71069" w:rsidP="00A71069">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Покупатель:</w:t>
      </w:r>
    </w:p>
    <w:p w:rsidR="00A71069" w:rsidRPr="00E831A4" w:rsidRDefault="00A71069" w:rsidP="00A71069">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Pr="00E831A4">
        <w:rPr>
          <w:rFonts w:ascii="Times New Roman" w:hAnsi="Times New Roman" w:cs="Times New Roman"/>
          <w:sz w:val="24"/>
          <w:szCs w:val="24"/>
        </w:rPr>
        <w:t>произвести оплату Имущества в с</w:t>
      </w:r>
      <w:r>
        <w:rPr>
          <w:rFonts w:ascii="Times New Roman" w:hAnsi="Times New Roman" w:cs="Times New Roman"/>
          <w:sz w:val="24"/>
          <w:szCs w:val="24"/>
        </w:rPr>
        <w:t>умме и на условиях и порядке, установленном</w:t>
      </w:r>
      <w:r w:rsidRPr="00E831A4">
        <w:rPr>
          <w:rFonts w:ascii="Times New Roman" w:hAnsi="Times New Roman" w:cs="Times New Roman"/>
          <w:sz w:val="24"/>
          <w:szCs w:val="24"/>
        </w:rPr>
        <w:t xml:space="preserve"> в </w:t>
      </w:r>
      <w:r w:rsidRPr="00E831A4">
        <w:rPr>
          <w:rFonts w:ascii="Times New Roman" w:hAnsi="Times New Roman" w:cs="Times New Roman"/>
          <w:sz w:val="24"/>
          <w:szCs w:val="24"/>
        </w:rPr>
        <w:br/>
      </w:r>
      <w:r>
        <w:rPr>
          <w:rFonts w:ascii="Times New Roman" w:hAnsi="Times New Roman" w:cs="Times New Roman"/>
          <w:sz w:val="24"/>
          <w:szCs w:val="24"/>
        </w:rPr>
        <w:t>разделе</w:t>
      </w:r>
      <w:r w:rsidRPr="00E831A4">
        <w:rPr>
          <w:rFonts w:ascii="Times New Roman" w:hAnsi="Times New Roman" w:cs="Times New Roman"/>
          <w:sz w:val="24"/>
          <w:szCs w:val="24"/>
        </w:rPr>
        <w:t xml:space="preserve"> 3 настоящего Договора;</w:t>
      </w:r>
    </w:p>
    <w:p w:rsidR="00A71069" w:rsidRPr="00E831A4" w:rsidRDefault="00A71069" w:rsidP="00A71069">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Pr="00E831A4">
        <w:rPr>
          <w:rFonts w:ascii="Times New Roman" w:hAnsi="Times New Roman" w:cs="Times New Roman"/>
          <w:sz w:val="24"/>
          <w:szCs w:val="24"/>
        </w:rPr>
        <w:t>принять Имущество по акту приема-передачи.</w:t>
      </w:r>
    </w:p>
    <w:p w:rsidR="00A71069" w:rsidRPr="00E831A4" w:rsidRDefault="00A71069" w:rsidP="00A71069">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2.2.Продавец:</w:t>
      </w:r>
    </w:p>
    <w:p w:rsidR="00A71069" w:rsidRDefault="00A71069" w:rsidP="00A71069">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передать Имущество по акту приема-передачи в порядке, установленном </w:t>
      </w:r>
      <w:r>
        <w:rPr>
          <w:rFonts w:ascii="Times New Roman" w:hAnsi="Times New Roman" w:cs="Times New Roman"/>
          <w:sz w:val="24"/>
          <w:szCs w:val="24"/>
        </w:rPr>
        <w:t xml:space="preserve">разделом </w:t>
      </w:r>
      <w:r w:rsidRPr="00E831A4">
        <w:rPr>
          <w:rFonts w:ascii="Times New Roman" w:hAnsi="Times New Roman" w:cs="Times New Roman"/>
          <w:sz w:val="24"/>
          <w:szCs w:val="24"/>
        </w:rPr>
        <w:t xml:space="preserve"> 4 настоящего Договора.</w:t>
      </w:r>
    </w:p>
    <w:p w:rsidR="00A71069" w:rsidRDefault="00A71069" w:rsidP="00A71069">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2.3. Срок, в течении которого Покупатель обязан принять и вывезти Имущество, является существенным условием исполнения Договора и составляет 30 (тридцать) суток, с момента поступления денежных средств за товар в полном объеме на счет Продавца. При наступлении обстоятельств непреодолимой силы, указанный срок может быть продлен Продавцом на основании ходатайства Покупателя, но не более чем на 15 (пятнадцать) суток.</w:t>
      </w:r>
    </w:p>
    <w:p w:rsidR="00A71069" w:rsidRPr="00E831A4" w:rsidRDefault="00A71069" w:rsidP="00A71069">
      <w:pPr>
        <w:widowControl w:val="0"/>
        <w:autoSpaceDE w:val="0"/>
        <w:autoSpaceDN w:val="0"/>
        <w:adjustRightInd w:val="0"/>
        <w:spacing w:after="0"/>
        <w:jc w:val="center"/>
        <w:rPr>
          <w:rFonts w:ascii="Times New Roman" w:hAnsi="Times New Roman" w:cs="Times New Roman"/>
          <w:sz w:val="24"/>
          <w:szCs w:val="24"/>
        </w:rPr>
      </w:pPr>
      <w:r w:rsidRPr="00E831A4">
        <w:rPr>
          <w:rFonts w:ascii="Times New Roman" w:hAnsi="Times New Roman" w:cs="Times New Roman"/>
          <w:b/>
          <w:sz w:val="24"/>
          <w:szCs w:val="24"/>
        </w:rPr>
        <w:t>3. Порядок оплаты Имущества</w:t>
      </w:r>
    </w:p>
    <w:p w:rsidR="00A71069" w:rsidRDefault="00A71069" w:rsidP="00A71069">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3.1. </w:t>
      </w:r>
      <w:r>
        <w:rPr>
          <w:rFonts w:ascii="Times New Roman" w:hAnsi="Times New Roman" w:cs="Times New Roman"/>
          <w:sz w:val="24"/>
          <w:szCs w:val="24"/>
        </w:rPr>
        <w:t xml:space="preserve">Установленная начальная цена по продаже муниципального движимого имущества составляет </w:t>
      </w:r>
      <w:r>
        <w:rPr>
          <w:rFonts w:ascii="Times New Roman" w:hAnsi="Times New Roman" w:cs="Times New Roman"/>
          <w:b/>
          <w:sz w:val="24"/>
          <w:szCs w:val="24"/>
        </w:rPr>
        <w:t>58 100</w:t>
      </w:r>
      <w:r w:rsidRPr="00151AF3">
        <w:rPr>
          <w:rFonts w:ascii="Times New Roman" w:hAnsi="Times New Roman" w:cs="Times New Roman"/>
          <w:b/>
          <w:sz w:val="24"/>
          <w:szCs w:val="24"/>
        </w:rPr>
        <w:t xml:space="preserve"> (</w:t>
      </w:r>
      <w:r>
        <w:rPr>
          <w:rFonts w:ascii="Times New Roman" w:hAnsi="Times New Roman" w:cs="Times New Roman"/>
          <w:b/>
          <w:sz w:val="24"/>
          <w:szCs w:val="24"/>
        </w:rPr>
        <w:t>пятьдесят восемь тысяч сто</w:t>
      </w:r>
      <w:r w:rsidRPr="00151AF3">
        <w:rPr>
          <w:rFonts w:ascii="Times New Roman" w:hAnsi="Times New Roman" w:cs="Times New Roman"/>
          <w:b/>
          <w:sz w:val="24"/>
          <w:szCs w:val="24"/>
        </w:rPr>
        <w:t xml:space="preserve"> рублей, 00 копеек),</w:t>
      </w:r>
      <w:r>
        <w:rPr>
          <w:rFonts w:ascii="Times New Roman" w:hAnsi="Times New Roman" w:cs="Times New Roman"/>
          <w:sz w:val="24"/>
          <w:szCs w:val="24"/>
        </w:rPr>
        <w:t xml:space="preserve"> с учетом НДС определенная на основании отчета по определению рыночной стоимости здания гостиницы, № 02-23/2020 от 19.02.2020г, составленного в соответствии с законодательством об оценочной деятельности</w:t>
      </w:r>
    </w:p>
    <w:p w:rsidR="00A71069" w:rsidRPr="00E831A4" w:rsidRDefault="00A71069" w:rsidP="00A71069">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3.2. </w:t>
      </w:r>
      <w:r w:rsidRPr="00E831A4">
        <w:rPr>
          <w:rFonts w:ascii="Times New Roman" w:hAnsi="Times New Roman" w:cs="Times New Roman"/>
          <w:sz w:val="24"/>
          <w:szCs w:val="24"/>
        </w:rPr>
        <w:t xml:space="preserve">Установленная по итогам Аукциона </w:t>
      </w:r>
      <w:r>
        <w:rPr>
          <w:rFonts w:ascii="Times New Roman" w:hAnsi="Times New Roman" w:cs="Times New Roman"/>
          <w:sz w:val="24"/>
          <w:szCs w:val="24"/>
        </w:rPr>
        <w:t xml:space="preserve">итоговая </w:t>
      </w:r>
      <w:r w:rsidRPr="00E831A4">
        <w:rPr>
          <w:rFonts w:ascii="Times New Roman" w:hAnsi="Times New Roman" w:cs="Times New Roman"/>
          <w:sz w:val="24"/>
          <w:szCs w:val="24"/>
        </w:rPr>
        <w:t xml:space="preserve">цена продажи Имущества </w:t>
      </w:r>
      <w:r>
        <w:rPr>
          <w:rFonts w:ascii="Times New Roman" w:hAnsi="Times New Roman" w:cs="Times New Roman"/>
          <w:sz w:val="24"/>
          <w:szCs w:val="24"/>
        </w:rPr>
        <w:t xml:space="preserve">и </w:t>
      </w:r>
      <w:r w:rsidRPr="00E831A4">
        <w:rPr>
          <w:rFonts w:ascii="Times New Roman" w:hAnsi="Times New Roman" w:cs="Times New Roman"/>
          <w:sz w:val="24"/>
          <w:szCs w:val="24"/>
        </w:rPr>
        <w:t>составляет  </w:t>
      </w:r>
      <w:r>
        <w:rPr>
          <w:rFonts w:ascii="Times New Roman" w:hAnsi="Times New Roman" w:cs="Times New Roman"/>
          <w:b/>
          <w:sz w:val="24"/>
          <w:szCs w:val="24"/>
        </w:rPr>
        <w:t>_______</w:t>
      </w:r>
      <w:r w:rsidRPr="00457BAA">
        <w:rPr>
          <w:rFonts w:ascii="Times New Roman" w:hAnsi="Times New Roman" w:cs="Times New Roman"/>
          <w:b/>
          <w:sz w:val="24"/>
          <w:szCs w:val="24"/>
        </w:rPr>
        <w:t xml:space="preserve">  (</w:t>
      </w:r>
      <w:r>
        <w:rPr>
          <w:rFonts w:ascii="Times New Roman" w:hAnsi="Times New Roman" w:cs="Times New Roman"/>
          <w:b/>
          <w:sz w:val="24"/>
          <w:szCs w:val="24"/>
        </w:rPr>
        <w:t xml:space="preserve">________ </w:t>
      </w:r>
      <w:r w:rsidRPr="00457BAA">
        <w:rPr>
          <w:rFonts w:ascii="Times New Roman" w:hAnsi="Times New Roman" w:cs="Times New Roman"/>
          <w:b/>
          <w:sz w:val="24"/>
          <w:szCs w:val="24"/>
        </w:rPr>
        <w:t xml:space="preserve"> рубл</w:t>
      </w:r>
      <w:r>
        <w:rPr>
          <w:rFonts w:ascii="Times New Roman" w:hAnsi="Times New Roman" w:cs="Times New Roman"/>
          <w:b/>
          <w:sz w:val="24"/>
          <w:szCs w:val="24"/>
        </w:rPr>
        <w:t>ей</w:t>
      </w:r>
      <w:r w:rsidRPr="00457BAA">
        <w:rPr>
          <w:rFonts w:ascii="Times New Roman" w:hAnsi="Times New Roman" w:cs="Times New Roman"/>
          <w:b/>
          <w:sz w:val="24"/>
          <w:szCs w:val="24"/>
        </w:rPr>
        <w:t xml:space="preserve">, </w:t>
      </w:r>
      <w:r>
        <w:rPr>
          <w:rFonts w:ascii="Times New Roman" w:hAnsi="Times New Roman" w:cs="Times New Roman"/>
          <w:b/>
          <w:sz w:val="24"/>
          <w:szCs w:val="24"/>
        </w:rPr>
        <w:t>00</w:t>
      </w:r>
      <w:r w:rsidRPr="00457BAA">
        <w:rPr>
          <w:rFonts w:ascii="Times New Roman" w:hAnsi="Times New Roman" w:cs="Times New Roman"/>
          <w:b/>
          <w:sz w:val="24"/>
          <w:szCs w:val="24"/>
        </w:rPr>
        <w:t xml:space="preserve"> копе</w:t>
      </w:r>
      <w:r>
        <w:rPr>
          <w:rFonts w:ascii="Times New Roman" w:hAnsi="Times New Roman" w:cs="Times New Roman"/>
          <w:b/>
          <w:sz w:val="24"/>
          <w:szCs w:val="24"/>
        </w:rPr>
        <w:t>ек</w:t>
      </w:r>
      <w:r w:rsidRPr="00457BAA">
        <w:rPr>
          <w:rFonts w:ascii="Times New Roman" w:hAnsi="Times New Roman" w:cs="Times New Roman"/>
          <w:b/>
          <w:sz w:val="24"/>
          <w:szCs w:val="24"/>
        </w:rPr>
        <w:t>)</w:t>
      </w:r>
      <w:r w:rsidRPr="00E831A4">
        <w:rPr>
          <w:rFonts w:ascii="Times New Roman" w:hAnsi="Times New Roman" w:cs="Times New Roman"/>
          <w:sz w:val="24"/>
          <w:szCs w:val="24"/>
        </w:rPr>
        <w:t>, с учетом НДС.</w:t>
      </w:r>
    </w:p>
    <w:p w:rsidR="00A71069" w:rsidRPr="00E831A4" w:rsidRDefault="00A71069" w:rsidP="00A71069">
      <w:pPr>
        <w:pStyle w:val="ConsPlusNormal"/>
        <w:spacing w:line="276" w:lineRule="auto"/>
        <w:ind w:firstLine="540"/>
        <w:jc w:val="both"/>
        <w:rPr>
          <w:sz w:val="24"/>
          <w:szCs w:val="24"/>
        </w:rPr>
      </w:pPr>
      <w:r>
        <w:rPr>
          <w:sz w:val="24"/>
          <w:szCs w:val="24"/>
        </w:rPr>
        <w:tab/>
        <w:t>3.3</w:t>
      </w:r>
      <w:r w:rsidRPr="00E831A4">
        <w:rPr>
          <w:sz w:val="24"/>
          <w:szCs w:val="24"/>
        </w:rPr>
        <w:t xml:space="preserve">. Задаток в размере 20 % начальной цены Имущества, что составляет </w:t>
      </w:r>
      <w:r w:rsidRPr="00E831A4">
        <w:rPr>
          <w:sz w:val="24"/>
          <w:szCs w:val="24"/>
        </w:rPr>
        <w:br/>
      </w:r>
      <w:r>
        <w:rPr>
          <w:b/>
          <w:sz w:val="24"/>
          <w:szCs w:val="24"/>
        </w:rPr>
        <w:t>11 620, 00</w:t>
      </w:r>
      <w:r w:rsidRPr="00E831A4">
        <w:rPr>
          <w:b/>
          <w:sz w:val="24"/>
          <w:szCs w:val="24"/>
        </w:rPr>
        <w:t xml:space="preserve"> (</w:t>
      </w:r>
      <w:r>
        <w:rPr>
          <w:b/>
          <w:sz w:val="24"/>
          <w:szCs w:val="24"/>
        </w:rPr>
        <w:t xml:space="preserve">одиннадцать </w:t>
      </w:r>
      <w:r w:rsidRPr="00E831A4">
        <w:rPr>
          <w:b/>
          <w:sz w:val="24"/>
          <w:szCs w:val="24"/>
        </w:rPr>
        <w:t xml:space="preserve">тысяч </w:t>
      </w:r>
      <w:r>
        <w:rPr>
          <w:b/>
          <w:sz w:val="24"/>
          <w:szCs w:val="24"/>
        </w:rPr>
        <w:t>шестьсот двадцать рублей</w:t>
      </w:r>
      <w:r w:rsidRPr="00E831A4">
        <w:rPr>
          <w:b/>
          <w:sz w:val="24"/>
          <w:szCs w:val="24"/>
        </w:rPr>
        <w:t xml:space="preserve"> </w:t>
      </w:r>
      <w:r>
        <w:rPr>
          <w:b/>
          <w:sz w:val="24"/>
          <w:szCs w:val="24"/>
        </w:rPr>
        <w:t>0</w:t>
      </w:r>
      <w:r w:rsidRPr="00E831A4">
        <w:rPr>
          <w:b/>
          <w:sz w:val="24"/>
          <w:szCs w:val="24"/>
        </w:rPr>
        <w:t>0 копеек</w:t>
      </w:r>
      <w:r>
        <w:rPr>
          <w:b/>
          <w:sz w:val="24"/>
          <w:szCs w:val="24"/>
        </w:rPr>
        <w:t>)</w:t>
      </w:r>
      <w:r w:rsidRPr="00E831A4">
        <w:rPr>
          <w:sz w:val="24"/>
          <w:szCs w:val="24"/>
        </w:rPr>
        <w:t>, внесенный Покупателем в соответствии с Информационным сообщением о проведении продажи имущества, находящегося в муниципальной собственности Юстинского районного муниципального образования Республики Калмыкия, на аукционе в электронной форме, засчитывается в счет оплаты приобретаемого Имущества.</w:t>
      </w:r>
    </w:p>
    <w:p w:rsidR="00A71069" w:rsidRPr="00E831A4" w:rsidRDefault="00A71069" w:rsidP="00A71069">
      <w:pPr>
        <w:autoSpaceDE w:val="0"/>
        <w:autoSpaceDN w:val="0"/>
        <w:adjustRightInd w:val="0"/>
        <w:spacing w:after="0"/>
        <w:ind w:firstLine="567"/>
        <w:jc w:val="both"/>
        <w:rPr>
          <w:rFonts w:ascii="Times New Roman" w:hAnsi="Times New Roman" w:cs="Times New Roman"/>
          <w:sz w:val="24"/>
          <w:szCs w:val="24"/>
        </w:rPr>
      </w:pPr>
      <w:r>
        <w:rPr>
          <w:rFonts w:ascii="Times New Roman" w:hAnsi="Times New Roman" w:cs="Times New Roman"/>
          <w:sz w:val="24"/>
          <w:szCs w:val="24"/>
        </w:rPr>
        <w:t>3.4</w:t>
      </w:r>
      <w:r w:rsidRPr="00E831A4">
        <w:rPr>
          <w:rFonts w:ascii="Times New Roman" w:hAnsi="Times New Roman" w:cs="Times New Roman"/>
          <w:sz w:val="24"/>
          <w:szCs w:val="24"/>
        </w:rPr>
        <w:t xml:space="preserve">. С учетом п. 3.2 настоящего Договора Покупатель обязан произвести единовременно, </w:t>
      </w:r>
      <w:r>
        <w:rPr>
          <w:rFonts w:ascii="Times New Roman" w:hAnsi="Times New Roman" w:cs="Times New Roman"/>
          <w:sz w:val="24"/>
          <w:szCs w:val="24"/>
        </w:rPr>
        <w:t xml:space="preserve">за вычетом суммы задатка, которая была внесена Покупателем на счет Продавца по следующим реквизитам:  ИНН 0811902627, КПП 081101001, Получатель: УФК по Республике Калмыкия (Администрация Юстинского районного муниципального образования Республики Калмыкия), л/с 05053012540, в Отделение – НБ Республика Калмыкия г. Элиста, БИК 048580001, р/с 40302810785803000126, ОКТМО 85646460,  </w:t>
      </w:r>
      <w:r w:rsidRPr="00E831A4">
        <w:rPr>
          <w:rFonts w:ascii="Times New Roman" w:hAnsi="Times New Roman" w:cs="Times New Roman"/>
          <w:sz w:val="24"/>
          <w:szCs w:val="24"/>
        </w:rPr>
        <w:t xml:space="preserve">одной суммой одним платежным документом с обязательным заполнением всех реквизитов, перечисленных в настоящем пункте настоящего Договора, в безналичном порядке не позднее 30 (тридцати) дней со дня заключения настоящего Договора, в бюджет Юстинского районного муниципального образования Республики Калмыкия оплату цены Имущества в размере </w:t>
      </w:r>
      <w:r>
        <w:rPr>
          <w:rFonts w:ascii="Times New Roman" w:hAnsi="Times New Roman" w:cs="Times New Roman"/>
          <w:b/>
          <w:sz w:val="24"/>
          <w:szCs w:val="24"/>
        </w:rPr>
        <w:t>_________</w:t>
      </w:r>
      <w:r w:rsidRPr="009003FB">
        <w:rPr>
          <w:rFonts w:ascii="Times New Roman" w:hAnsi="Times New Roman" w:cs="Times New Roman"/>
          <w:b/>
          <w:sz w:val="24"/>
          <w:szCs w:val="24"/>
        </w:rPr>
        <w:t xml:space="preserve"> руб</w:t>
      </w:r>
      <w:r w:rsidRPr="00721E72">
        <w:rPr>
          <w:rFonts w:ascii="Times New Roman" w:hAnsi="Times New Roman" w:cs="Times New Roman"/>
          <w:b/>
          <w:sz w:val="24"/>
          <w:szCs w:val="24"/>
        </w:rPr>
        <w:t>. (</w:t>
      </w:r>
      <w:r>
        <w:rPr>
          <w:rFonts w:ascii="Times New Roman" w:hAnsi="Times New Roman" w:cs="Times New Roman"/>
          <w:b/>
          <w:sz w:val="24"/>
          <w:szCs w:val="24"/>
        </w:rPr>
        <w:t>____________</w:t>
      </w:r>
      <w:r w:rsidRPr="00721E72">
        <w:rPr>
          <w:rFonts w:ascii="Times New Roman" w:hAnsi="Times New Roman" w:cs="Times New Roman"/>
          <w:b/>
          <w:sz w:val="24"/>
          <w:szCs w:val="24"/>
        </w:rPr>
        <w:t xml:space="preserve"> рубл</w:t>
      </w:r>
      <w:r>
        <w:rPr>
          <w:rFonts w:ascii="Times New Roman" w:hAnsi="Times New Roman" w:cs="Times New Roman"/>
          <w:b/>
          <w:sz w:val="24"/>
          <w:szCs w:val="24"/>
        </w:rPr>
        <w:t>ей, 00 копеек</w:t>
      </w:r>
      <w:r w:rsidRPr="00721E72">
        <w:rPr>
          <w:rFonts w:ascii="Times New Roman" w:hAnsi="Times New Roman" w:cs="Times New Roman"/>
          <w:b/>
          <w:sz w:val="24"/>
          <w:szCs w:val="24"/>
        </w:rPr>
        <w:t>),</w:t>
      </w:r>
      <w:r w:rsidRPr="00E831A4">
        <w:rPr>
          <w:rFonts w:ascii="Times New Roman" w:hAnsi="Times New Roman" w:cs="Times New Roman"/>
          <w:sz w:val="24"/>
          <w:szCs w:val="24"/>
        </w:rPr>
        <w:t xml:space="preserve"> по следующим реквизитам:</w:t>
      </w:r>
      <w:r>
        <w:rPr>
          <w:rFonts w:ascii="Times New Roman" w:hAnsi="Times New Roman" w:cs="Times New Roman"/>
          <w:sz w:val="24"/>
          <w:szCs w:val="24"/>
        </w:rPr>
        <w:t xml:space="preserve"> </w:t>
      </w:r>
      <w:r w:rsidRPr="00E831A4">
        <w:rPr>
          <w:rFonts w:ascii="Times New Roman" w:hAnsi="Times New Roman" w:cs="Times New Roman"/>
          <w:sz w:val="24"/>
          <w:szCs w:val="24"/>
        </w:rPr>
        <w:t>ИНН 0811902627, КПП 081101001; Получатель:  УФК по Республике Калмыкия (Администрация Юстинского районного муниципального образования Республики Калмыкия л/с 04053012540)</w:t>
      </w:r>
      <w:r>
        <w:rPr>
          <w:rFonts w:ascii="Times New Roman" w:hAnsi="Times New Roman" w:cs="Times New Roman"/>
          <w:sz w:val="24"/>
          <w:szCs w:val="24"/>
        </w:rPr>
        <w:t>, б</w:t>
      </w:r>
      <w:r w:rsidRPr="00E831A4">
        <w:rPr>
          <w:rFonts w:ascii="Times New Roman" w:hAnsi="Times New Roman" w:cs="Times New Roman"/>
          <w:spacing w:val="-1"/>
          <w:sz w:val="24"/>
          <w:szCs w:val="24"/>
        </w:rPr>
        <w:t xml:space="preserve">анк получателя - Отделение - НБ Республики Калмыкия, </w:t>
      </w:r>
      <w:r w:rsidRPr="00E831A4">
        <w:rPr>
          <w:rFonts w:ascii="Times New Roman" w:hAnsi="Times New Roman" w:cs="Times New Roman"/>
          <w:sz w:val="24"/>
          <w:szCs w:val="24"/>
        </w:rPr>
        <w:t>г. Элиста,</w:t>
      </w:r>
      <w:r>
        <w:rPr>
          <w:rFonts w:ascii="Times New Roman" w:hAnsi="Times New Roman" w:cs="Times New Roman"/>
          <w:sz w:val="24"/>
          <w:szCs w:val="24"/>
        </w:rPr>
        <w:t xml:space="preserve"> Б</w:t>
      </w:r>
      <w:r w:rsidRPr="00E831A4">
        <w:rPr>
          <w:rFonts w:ascii="Times New Roman" w:hAnsi="Times New Roman" w:cs="Times New Roman"/>
          <w:sz w:val="24"/>
          <w:szCs w:val="24"/>
        </w:rPr>
        <w:t xml:space="preserve">ИК 048580001, </w:t>
      </w:r>
      <w:r w:rsidRPr="00E831A4">
        <w:rPr>
          <w:rFonts w:ascii="Times New Roman" w:hAnsi="Times New Roman" w:cs="Times New Roman"/>
          <w:spacing w:val="-1"/>
          <w:sz w:val="24"/>
          <w:szCs w:val="24"/>
        </w:rPr>
        <w:t>р/с 40101810303490010005,</w:t>
      </w:r>
      <w:r w:rsidRPr="00E831A4">
        <w:rPr>
          <w:rFonts w:ascii="Times New Roman" w:hAnsi="Times New Roman" w:cs="Times New Roman"/>
          <w:b/>
          <w:spacing w:val="-1"/>
          <w:sz w:val="24"/>
          <w:szCs w:val="24"/>
        </w:rPr>
        <w:t xml:space="preserve"> </w:t>
      </w:r>
      <w:r w:rsidRPr="00E831A4">
        <w:rPr>
          <w:rFonts w:ascii="Times New Roman" w:hAnsi="Times New Roman" w:cs="Times New Roman"/>
          <w:sz w:val="24"/>
          <w:szCs w:val="24"/>
        </w:rPr>
        <w:t>КБК 92911402053050000410, ОКТМО 85646460</w:t>
      </w:r>
      <w:r>
        <w:rPr>
          <w:rFonts w:ascii="Times New Roman" w:hAnsi="Times New Roman" w:cs="Times New Roman"/>
          <w:sz w:val="24"/>
          <w:szCs w:val="24"/>
        </w:rPr>
        <w:t>.</w:t>
      </w:r>
      <w:r w:rsidRPr="00E831A4">
        <w:rPr>
          <w:rFonts w:ascii="Times New Roman" w:hAnsi="Times New Roman" w:cs="Times New Roman"/>
          <w:sz w:val="24"/>
          <w:szCs w:val="24"/>
        </w:rPr>
        <w:t>В платежном поручении, оформляющем оплату, должны быть указаны сведения о наименовании Покупателя, Имуществе, дате проведения Аукциона и</w:t>
      </w:r>
      <w:r>
        <w:rPr>
          <w:rFonts w:ascii="Times New Roman" w:hAnsi="Times New Roman" w:cs="Times New Roman"/>
          <w:sz w:val="24"/>
          <w:szCs w:val="24"/>
        </w:rPr>
        <w:t xml:space="preserve"> заключения настоящего Договора</w:t>
      </w:r>
      <w:r w:rsidRPr="00E831A4">
        <w:rPr>
          <w:rFonts w:ascii="Times New Roman" w:hAnsi="Times New Roman" w:cs="Times New Roman"/>
          <w:sz w:val="24"/>
          <w:szCs w:val="24"/>
        </w:rPr>
        <w:t>.</w:t>
      </w:r>
    </w:p>
    <w:p w:rsidR="00A71069" w:rsidRPr="00E831A4" w:rsidRDefault="00A71069" w:rsidP="00A71069">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3.5. </w:t>
      </w:r>
      <w:r w:rsidRPr="00E831A4">
        <w:rPr>
          <w:rFonts w:ascii="Times New Roman" w:hAnsi="Times New Roman" w:cs="Times New Roman"/>
          <w:sz w:val="24"/>
          <w:szCs w:val="24"/>
        </w:rPr>
        <w:t xml:space="preserve">Моментом </w:t>
      </w:r>
      <w:r>
        <w:rPr>
          <w:rFonts w:ascii="Times New Roman" w:hAnsi="Times New Roman" w:cs="Times New Roman"/>
          <w:sz w:val="24"/>
          <w:szCs w:val="24"/>
        </w:rPr>
        <w:t xml:space="preserve">надлежащего </w:t>
      </w:r>
      <w:r w:rsidRPr="00E831A4">
        <w:rPr>
          <w:rFonts w:ascii="Times New Roman" w:hAnsi="Times New Roman" w:cs="Times New Roman"/>
          <w:sz w:val="24"/>
          <w:szCs w:val="24"/>
        </w:rPr>
        <w:t xml:space="preserve">исполнения обязательства Покупателя по оплате Имущества </w:t>
      </w:r>
      <w:r w:rsidRPr="00E831A4">
        <w:rPr>
          <w:rFonts w:ascii="Times New Roman" w:hAnsi="Times New Roman" w:cs="Times New Roman"/>
          <w:sz w:val="24"/>
          <w:szCs w:val="24"/>
        </w:rPr>
        <w:lastRenderedPageBreak/>
        <w:t>считается день зачисления денежных средств</w:t>
      </w:r>
      <w:r>
        <w:rPr>
          <w:rFonts w:ascii="Times New Roman" w:hAnsi="Times New Roman" w:cs="Times New Roman"/>
          <w:sz w:val="24"/>
          <w:szCs w:val="24"/>
        </w:rPr>
        <w:t xml:space="preserve"> на счет Продавца</w:t>
      </w:r>
      <w:r w:rsidRPr="00E831A4">
        <w:rPr>
          <w:rFonts w:ascii="Times New Roman" w:hAnsi="Times New Roman" w:cs="Times New Roman"/>
          <w:sz w:val="24"/>
          <w:szCs w:val="24"/>
        </w:rPr>
        <w:t>,</w:t>
      </w:r>
      <w:r>
        <w:rPr>
          <w:rFonts w:ascii="Times New Roman" w:hAnsi="Times New Roman" w:cs="Times New Roman"/>
          <w:sz w:val="24"/>
          <w:szCs w:val="24"/>
        </w:rPr>
        <w:t xml:space="preserve"> в сумме и  в срок  указанный</w:t>
      </w:r>
      <w:r w:rsidRPr="00E831A4">
        <w:rPr>
          <w:rFonts w:ascii="Times New Roman" w:hAnsi="Times New Roman" w:cs="Times New Roman"/>
          <w:sz w:val="24"/>
          <w:szCs w:val="24"/>
        </w:rPr>
        <w:t xml:space="preserve"> в настоящем пункте Договора.</w:t>
      </w:r>
    </w:p>
    <w:p w:rsidR="00A71069" w:rsidRPr="00E831A4" w:rsidRDefault="00A71069" w:rsidP="00A71069">
      <w:pPr>
        <w:autoSpaceDE w:val="0"/>
        <w:autoSpaceDN w:val="0"/>
        <w:adjustRightInd w:val="0"/>
        <w:spacing w:after="0"/>
        <w:ind w:firstLine="567"/>
        <w:jc w:val="both"/>
        <w:rPr>
          <w:rFonts w:ascii="Times New Roman" w:hAnsi="Times New Roman" w:cs="Times New Roman"/>
          <w:sz w:val="24"/>
          <w:szCs w:val="24"/>
        </w:rPr>
      </w:pPr>
      <w:r>
        <w:rPr>
          <w:rFonts w:ascii="Times New Roman" w:hAnsi="Times New Roman" w:cs="Times New Roman"/>
          <w:sz w:val="24"/>
          <w:szCs w:val="24"/>
        </w:rPr>
        <w:tab/>
        <w:t>3.6</w:t>
      </w:r>
      <w:r w:rsidRPr="00E831A4">
        <w:rPr>
          <w:rFonts w:ascii="Times New Roman" w:hAnsi="Times New Roman" w:cs="Times New Roman"/>
          <w:sz w:val="24"/>
          <w:szCs w:val="24"/>
        </w:rPr>
        <w:t>. В установленном зако</w:t>
      </w:r>
      <w:r>
        <w:rPr>
          <w:rFonts w:ascii="Times New Roman" w:hAnsi="Times New Roman" w:cs="Times New Roman"/>
          <w:sz w:val="24"/>
          <w:szCs w:val="24"/>
        </w:rPr>
        <w:t xml:space="preserve">нодательством случае сумма НДС </w:t>
      </w:r>
      <w:r w:rsidRPr="00E831A4">
        <w:rPr>
          <w:rFonts w:ascii="Times New Roman" w:hAnsi="Times New Roman" w:cs="Times New Roman"/>
          <w:sz w:val="24"/>
          <w:szCs w:val="24"/>
        </w:rPr>
        <w:t>перечисляется Покупателем самостоятельно в соответствии с п. 3 ст. 161 Налогового кодекса Российской Федерации.</w:t>
      </w:r>
    </w:p>
    <w:p w:rsidR="00A71069" w:rsidRDefault="00A71069" w:rsidP="00A71069">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3.</w:t>
      </w:r>
      <w:r>
        <w:rPr>
          <w:rFonts w:ascii="Times New Roman" w:hAnsi="Times New Roman" w:cs="Times New Roman"/>
          <w:sz w:val="24"/>
          <w:szCs w:val="24"/>
        </w:rPr>
        <w:t>7</w:t>
      </w:r>
      <w:r w:rsidRPr="00E831A4">
        <w:rPr>
          <w:rFonts w:ascii="Times New Roman" w:hAnsi="Times New Roman" w:cs="Times New Roman"/>
          <w:sz w:val="24"/>
          <w:szCs w:val="24"/>
        </w:rPr>
        <w:t>. Надлежащим выполнением обязательства Покупателя по оплате Имущества является выполнение п. 3.3 настоящего Договора.</w:t>
      </w:r>
    </w:p>
    <w:p w:rsidR="00A71069" w:rsidRPr="00E831A4" w:rsidRDefault="00A71069" w:rsidP="00A71069">
      <w:pPr>
        <w:widowControl w:val="0"/>
        <w:autoSpaceDE w:val="0"/>
        <w:autoSpaceDN w:val="0"/>
        <w:adjustRightInd w:val="0"/>
        <w:spacing w:after="0"/>
        <w:jc w:val="center"/>
        <w:rPr>
          <w:rFonts w:ascii="Times New Roman" w:hAnsi="Times New Roman" w:cs="Times New Roman"/>
          <w:sz w:val="24"/>
          <w:szCs w:val="24"/>
        </w:rPr>
      </w:pPr>
      <w:r w:rsidRPr="00E831A4">
        <w:rPr>
          <w:rFonts w:ascii="Times New Roman" w:hAnsi="Times New Roman" w:cs="Times New Roman"/>
          <w:b/>
          <w:sz w:val="24"/>
          <w:szCs w:val="24"/>
        </w:rPr>
        <w:t>4. Передача Имущества</w:t>
      </w:r>
    </w:p>
    <w:p w:rsidR="00A71069" w:rsidRDefault="00A71069" w:rsidP="00A71069">
      <w:pPr>
        <w:widowControl w:val="0"/>
        <w:autoSpaceDE w:val="0"/>
        <w:autoSpaceDN w:val="0"/>
        <w:adjustRightInd w:val="0"/>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4.1. </w:t>
      </w:r>
      <w:r>
        <w:rPr>
          <w:rFonts w:ascii="Times New Roman" w:hAnsi="Times New Roman" w:cs="Times New Roman"/>
          <w:sz w:val="24"/>
          <w:szCs w:val="24"/>
        </w:rPr>
        <w:t>Обязанность Покупателя принять Имущество, а Продавца передать Имущество, считается исполненной после подписания Сторонами Акта приема-передачи Имущества.</w:t>
      </w:r>
    </w:p>
    <w:p w:rsidR="00A71069" w:rsidRPr="00E831A4" w:rsidRDefault="00A71069" w:rsidP="00A71069">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4.2. </w:t>
      </w:r>
      <w:r w:rsidRPr="00E831A4">
        <w:rPr>
          <w:rFonts w:ascii="Times New Roman" w:hAnsi="Times New Roman" w:cs="Times New Roman"/>
          <w:sz w:val="24"/>
          <w:szCs w:val="24"/>
        </w:rPr>
        <w:t xml:space="preserve">Передача Имущества осуществляется по акту приема-передачи, подписываемому Сторонами не позднее чем через 30 (тридцать) дней после дня полной оплаты </w:t>
      </w:r>
      <w:r>
        <w:rPr>
          <w:rFonts w:ascii="Times New Roman" w:hAnsi="Times New Roman" w:cs="Times New Roman"/>
          <w:sz w:val="24"/>
          <w:szCs w:val="24"/>
        </w:rPr>
        <w:t>стоимости И</w:t>
      </w:r>
      <w:r w:rsidRPr="00E831A4">
        <w:rPr>
          <w:rFonts w:ascii="Times New Roman" w:hAnsi="Times New Roman" w:cs="Times New Roman"/>
          <w:sz w:val="24"/>
          <w:szCs w:val="24"/>
        </w:rPr>
        <w:t>мущества</w:t>
      </w:r>
      <w:r>
        <w:rPr>
          <w:rFonts w:ascii="Times New Roman" w:hAnsi="Times New Roman" w:cs="Times New Roman"/>
          <w:sz w:val="24"/>
          <w:szCs w:val="24"/>
        </w:rPr>
        <w:t xml:space="preserve"> Покупателем</w:t>
      </w:r>
      <w:r w:rsidRPr="00E831A4">
        <w:rPr>
          <w:rFonts w:ascii="Times New Roman" w:hAnsi="Times New Roman" w:cs="Times New Roman"/>
          <w:sz w:val="24"/>
          <w:szCs w:val="24"/>
        </w:rPr>
        <w:t>.</w:t>
      </w:r>
    </w:p>
    <w:p w:rsidR="00A71069" w:rsidRDefault="00A71069" w:rsidP="00A71069">
      <w:pPr>
        <w:pStyle w:val="ConsPlusNormal"/>
        <w:spacing w:line="276" w:lineRule="auto"/>
        <w:ind w:firstLine="540"/>
        <w:jc w:val="both"/>
        <w:rPr>
          <w:sz w:val="24"/>
          <w:szCs w:val="24"/>
        </w:rPr>
      </w:pPr>
      <w:r>
        <w:rPr>
          <w:sz w:val="24"/>
          <w:szCs w:val="24"/>
        </w:rPr>
        <w:tab/>
        <w:t>4.3. Ответственность за сохранность, р</w:t>
      </w:r>
      <w:r w:rsidRPr="00E831A4">
        <w:rPr>
          <w:sz w:val="24"/>
          <w:szCs w:val="24"/>
        </w:rPr>
        <w:t xml:space="preserve">иск случайной гибели, случайного повреждения и бремя содержания Имущества переходит от Продавца к Покупателю с момента подписания Сторонами </w:t>
      </w:r>
      <w:r>
        <w:rPr>
          <w:sz w:val="24"/>
          <w:szCs w:val="24"/>
        </w:rPr>
        <w:t>документов на получение имущества</w:t>
      </w:r>
      <w:r w:rsidRPr="00E831A4">
        <w:rPr>
          <w:sz w:val="24"/>
          <w:szCs w:val="24"/>
        </w:rPr>
        <w:t>.</w:t>
      </w:r>
    </w:p>
    <w:p w:rsidR="00A71069" w:rsidRDefault="00A71069" w:rsidP="00A71069">
      <w:pPr>
        <w:pStyle w:val="ConsPlusNormal"/>
        <w:spacing w:line="276" w:lineRule="auto"/>
        <w:ind w:firstLine="540"/>
        <w:jc w:val="both"/>
        <w:rPr>
          <w:sz w:val="24"/>
          <w:szCs w:val="24"/>
        </w:rPr>
      </w:pPr>
      <w:r>
        <w:rPr>
          <w:sz w:val="24"/>
          <w:szCs w:val="24"/>
        </w:rPr>
        <w:t xml:space="preserve">  4.4. Покупатель самостоятельно осуществляет вывоз Имущества их места хранения.</w:t>
      </w:r>
    </w:p>
    <w:p w:rsidR="00A71069" w:rsidRPr="00E831A4" w:rsidRDefault="00A71069" w:rsidP="00A71069">
      <w:pPr>
        <w:widowControl w:val="0"/>
        <w:autoSpaceDE w:val="0"/>
        <w:autoSpaceDN w:val="0"/>
        <w:adjustRightInd w:val="0"/>
        <w:spacing w:after="0"/>
        <w:jc w:val="center"/>
        <w:rPr>
          <w:rFonts w:ascii="Times New Roman" w:hAnsi="Times New Roman" w:cs="Times New Roman"/>
          <w:b/>
          <w:sz w:val="24"/>
          <w:szCs w:val="24"/>
        </w:rPr>
      </w:pPr>
      <w:r w:rsidRPr="00E831A4">
        <w:rPr>
          <w:rFonts w:ascii="Times New Roman" w:hAnsi="Times New Roman" w:cs="Times New Roman"/>
          <w:b/>
          <w:sz w:val="24"/>
          <w:szCs w:val="24"/>
        </w:rPr>
        <w:t>5. Переход права на Имущество</w:t>
      </w:r>
    </w:p>
    <w:p w:rsidR="00A71069" w:rsidRDefault="00A71069" w:rsidP="00A71069">
      <w:pPr>
        <w:widowControl w:val="0"/>
        <w:autoSpaceDE w:val="0"/>
        <w:autoSpaceDN w:val="0"/>
        <w:adjustRightInd w:val="0"/>
        <w:spacing w:after="0"/>
        <w:jc w:val="both"/>
        <w:rPr>
          <w:rFonts w:ascii="Times New Roman" w:hAnsi="Times New Roman" w:cs="Times New Roman"/>
          <w:sz w:val="24"/>
          <w:szCs w:val="24"/>
        </w:rPr>
      </w:pPr>
      <w:r w:rsidRPr="00E831A4">
        <w:rPr>
          <w:rFonts w:ascii="Times New Roman" w:hAnsi="Times New Roman" w:cs="Times New Roman"/>
          <w:b/>
          <w:sz w:val="24"/>
          <w:szCs w:val="24"/>
        </w:rPr>
        <w:tab/>
      </w:r>
      <w:r w:rsidRPr="00E831A4">
        <w:rPr>
          <w:rFonts w:ascii="Times New Roman" w:hAnsi="Times New Roman" w:cs="Times New Roman"/>
          <w:sz w:val="24"/>
          <w:szCs w:val="24"/>
        </w:rPr>
        <w:t>5.1. Переход права собственности на Имущество от Продавца к Покупателю оформляется в соответствии с требованиями действующего законодательства Российской Федерации после полной оплаты Имущества в порядке, предусмотренном настоящим Договором.</w:t>
      </w:r>
      <w:r>
        <w:rPr>
          <w:rFonts w:ascii="Times New Roman" w:hAnsi="Times New Roman" w:cs="Times New Roman"/>
          <w:sz w:val="24"/>
          <w:szCs w:val="24"/>
        </w:rPr>
        <w:t xml:space="preserve"> </w:t>
      </w:r>
      <w:r w:rsidRPr="00E831A4">
        <w:rPr>
          <w:rFonts w:ascii="Times New Roman" w:hAnsi="Times New Roman" w:cs="Times New Roman"/>
          <w:sz w:val="24"/>
          <w:szCs w:val="24"/>
        </w:rPr>
        <w:t>После надлежащего исполнения Покупателем обязанности по оплате Имущества Продавец совершает все юридические и фактические действия, необходимые для передачи Имущества Покупателю.</w:t>
      </w:r>
    </w:p>
    <w:p w:rsidR="00A71069" w:rsidRDefault="00A71069" w:rsidP="00A71069">
      <w:pPr>
        <w:spacing w:after="0"/>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5.2. </w:t>
      </w:r>
      <w:r w:rsidRPr="00E831A4">
        <w:rPr>
          <w:rFonts w:ascii="Times New Roman" w:hAnsi="Times New Roman" w:cs="Times New Roman"/>
          <w:sz w:val="24"/>
          <w:szCs w:val="24"/>
        </w:rPr>
        <w:t xml:space="preserve">Выполнение Покупателем обязательств, указанных в пункте 3.3. настоящего Договора, подтверждается выпиской со счета о поступлении денежных средств </w:t>
      </w:r>
      <w:r>
        <w:rPr>
          <w:rFonts w:ascii="Times New Roman" w:hAnsi="Times New Roman" w:cs="Times New Roman"/>
          <w:sz w:val="24"/>
          <w:szCs w:val="24"/>
        </w:rPr>
        <w:t xml:space="preserve">в бюджет Юстинского районного муниципального образования Республики Калмыкия  </w:t>
      </w:r>
      <w:r w:rsidRPr="00E831A4">
        <w:rPr>
          <w:rFonts w:ascii="Times New Roman" w:hAnsi="Times New Roman" w:cs="Times New Roman"/>
          <w:sz w:val="24"/>
          <w:szCs w:val="24"/>
        </w:rPr>
        <w:t xml:space="preserve">в </w:t>
      </w:r>
      <w:r>
        <w:rPr>
          <w:rFonts w:ascii="Times New Roman" w:hAnsi="Times New Roman" w:cs="Times New Roman"/>
          <w:sz w:val="24"/>
          <w:szCs w:val="24"/>
        </w:rPr>
        <w:t xml:space="preserve">счет </w:t>
      </w:r>
      <w:r w:rsidRPr="00E831A4">
        <w:rPr>
          <w:rFonts w:ascii="Times New Roman" w:hAnsi="Times New Roman" w:cs="Times New Roman"/>
          <w:sz w:val="24"/>
          <w:szCs w:val="24"/>
        </w:rPr>
        <w:t>опл</w:t>
      </w:r>
      <w:r>
        <w:rPr>
          <w:rFonts w:ascii="Times New Roman" w:hAnsi="Times New Roman" w:cs="Times New Roman"/>
          <w:sz w:val="24"/>
          <w:szCs w:val="24"/>
        </w:rPr>
        <w:t xml:space="preserve">аты </w:t>
      </w:r>
      <w:r w:rsidRPr="00E831A4">
        <w:rPr>
          <w:rFonts w:ascii="Times New Roman" w:hAnsi="Times New Roman" w:cs="Times New Roman"/>
          <w:sz w:val="24"/>
          <w:szCs w:val="24"/>
        </w:rPr>
        <w:t xml:space="preserve"> Имущества.</w:t>
      </w:r>
    </w:p>
    <w:p w:rsidR="00A71069" w:rsidRPr="00E831A4" w:rsidRDefault="00A71069" w:rsidP="00A71069">
      <w:pPr>
        <w:widowControl w:val="0"/>
        <w:autoSpaceDE w:val="0"/>
        <w:autoSpaceDN w:val="0"/>
        <w:adjustRightInd w:val="0"/>
        <w:spacing w:after="0"/>
        <w:jc w:val="center"/>
        <w:rPr>
          <w:rFonts w:ascii="Times New Roman" w:hAnsi="Times New Roman" w:cs="Times New Roman"/>
          <w:b/>
          <w:sz w:val="24"/>
          <w:szCs w:val="24"/>
        </w:rPr>
      </w:pPr>
      <w:r w:rsidRPr="00E831A4">
        <w:rPr>
          <w:rFonts w:ascii="Times New Roman" w:hAnsi="Times New Roman" w:cs="Times New Roman"/>
          <w:b/>
          <w:sz w:val="24"/>
          <w:szCs w:val="24"/>
        </w:rPr>
        <w:t>6. Ответственность Сторон</w:t>
      </w:r>
    </w:p>
    <w:p w:rsidR="00A71069" w:rsidRPr="00E831A4" w:rsidRDefault="00A71069" w:rsidP="00A71069">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6.1. За невыполнение или ненадлежащее выполнение своих обязательств по настоящему Договору Стороны несут имущественную ответственность в соответствии с  законодательством Российской Федерации и настоящим Договором.</w:t>
      </w:r>
    </w:p>
    <w:p w:rsidR="00A71069" w:rsidRPr="00E831A4" w:rsidRDefault="00A71069" w:rsidP="00A71069">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6.2. За нарушение сроков внесения денежных средств в счет оплаты Имущества в порядке, предусмотренном п. 3.3. настоящего Договора, Покупатель уплачивает Продавцу пеню в размере 0,2 % от невнесенной суммы за каждый календарный день просрочки по следующим реквизитам:</w:t>
      </w:r>
    </w:p>
    <w:p w:rsidR="00A71069" w:rsidRPr="00E831A4" w:rsidRDefault="00A71069" w:rsidP="00A71069">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ИНН 0811902627, КПП 081101001, Получатель: УФК по Республике Калмыкия (Администрация Юстинского районного муниципального образования Республики Калмыкия), лицевой счет 04053012540, Банк получателя: Отделение – НБ Республики Калмыкия г. Элиста БИК 048580001, р/сч  № 40101810303490010005 КБК 92911402053050000410, ОКТМО 85646460.</w:t>
      </w:r>
    </w:p>
    <w:p w:rsidR="00A71069" w:rsidRPr="00E831A4" w:rsidRDefault="00A71069" w:rsidP="00A71069">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Просрочка внесения денежных средств в счет оплаты Имущества в сумме и сроки, указанные в статье 3 настоящего Договора, не может составлять более пяти рабочих дней (далее – «допустимая просрочка»). Просрочка свыше пяти рабочих дней считается отказом Покупателя от исполнения обязательств по оплате Имущества, установленных статьей 3 настоящего Договора.</w:t>
      </w:r>
    </w:p>
    <w:p w:rsidR="00A71069" w:rsidRDefault="00A71069" w:rsidP="00A71069">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6.3. В случае, если Покупатель не оплатит стоимость  Имущества по Договору согласно в указанный срок, п 2.3. настоящего Договора, Продавец вправе отказаться от исполнения Договора в одностороннем порядке путем направления Покупателю письменного требования (уведомления) об одностороннем отказе от исполнения договора (далее – Уведомление). </w:t>
      </w:r>
      <w:r w:rsidRPr="00E831A4">
        <w:rPr>
          <w:rFonts w:ascii="Times New Roman" w:hAnsi="Times New Roman" w:cs="Times New Roman"/>
          <w:sz w:val="24"/>
          <w:szCs w:val="24"/>
        </w:rPr>
        <w:t xml:space="preserve">При этом внесенный Покупателем задаток не возвращается. Оформление Сторонами дополнительного соглашения о </w:t>
      </w:r>
      <w:r w:rsidRPr="00E831A4">
        <w:rPr>
          <w:rFonts w:ascii="Times New Roman" w:hAnsi="Times New Roman" w:cs="Times New Roman"/>
          <w:sz w:val="24"/>
          <w:szCs w:val="24"/>
        </w:rPr>
        <w:lastRenderedPageBreak/>
        <w:t>расторжении настоящего Договора не требуется,  договор считается расторгнутым с момента отказа покупателя от исполнения обязательств по оплате Имущества.</w:t>
      </w:r>
    </w:p>
    <w:p w:rsidR="00A71069" w:rsidRPr="00E831A4" w:rsidRDefault="00A71069" w:rsidP="00A71069">
      <w:pPr>
        <w:spacing w:after="0"/>
        <w:jc w:val="center"/>
        <w:rPr>
          <w:rFonts w:ascii="Times New Roman" w:hAnsi="Times New Roman" w:cs="Times New Roman"/>
          <w:sz w:val="24"/>
          <w:szCs w:val="24"/>
        </w:rPr>
      </w:pPr>
      <w:r w:rsidRPr="00E831A4">
        <w:rPr>
          <w:rFonts w:ascii="Times New Roman" w:hAnsi="Times New Roman" w:cs="Times New Roman"/>
          <w:b/>
          <w:sz w:val="24"/>
          <w:szCs w:val="24"/>
        </w:rPr>
        <w:t>7. Заключительные положения</w:t>
      </w:r>
    </w:p>
    <w:p w:rsidR="00A71069" w:rsidRPr="00E831A4" w:rsidRDefault="00A71069" w:rsidP="00A71069">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7.1. Исчисление сроков, указанных в настоящем Договоре, исчисляется периодом времени, указанном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rsidR="00A71069" w:rsidRPr="00E831A4" w:rsidRDefault="00A71069" w:rsidP="00A71069">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7.2. Настоящий Договор вступает в силу с момента его подписания и прекращает свое действие:</w:t>
      </w:r>
    </w:p>
    <w:p w:rsidR="00A71069" w:rsidRPr="00E831A4" w:rsidRDefault="00A71069" w:rsidP="00A71069">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исполнением Сторонами своих обязательств по настоящему Договору;</w:t>
      </w:r>
    </w:p>
    <w:p w:rsidR="00A71069" w:rsidRPr="00E831A4" w:rsidRDefault="00A71069" w:rsidP="00A71069">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в случае неисполнения Покупателем п. 3.3 настоящего Договора;</w:t>
      </w:r>
    </w:p>
    <w:p w:rsidR="00A71069" w:rsidRPr="00E831A4" w:rsidRDefault="00A71069" w:rsidP="00A71069">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xml:space="preserve">-изменение и расторжение Договора возможно в соответствии с законодательством Российской Федерации по соглашению сторон, по решению Арбитражного суда Республики Калмыкия; </w:t>
      </w:r>
    </w:p>
    <w:p w:rsidR="00A71069" w:rsidRPr="00E831A4" w:rsidRDefault="00A71069" w:rsidP="00A71069">
      <w:pPr>
        <w:numPr>
          <w:ilvl w:val="12"/>
          <w:numId w:val="0"/>
        </w:num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 по иным основаниям, предусмотренным действующим законодательством.</w:t>
      </w:r>
    </w:p>
    <w:p w:rsidR="00A71069" w:rsidRPr="00E831A4" w:rsidRDefault="00A71069" w:rsidP="00A71069">
      <w:pPr>
        <w:spacing w:after="0"/>
        <w:ind w:firstLine="720"/>
        <w:jc w:val="both"/>
        <w:rPr>
          <w:rFonts w:ascii="Times New Roman" w:hAnsi="Times New Roman" w:cs="Times New Roman"/>
          <w:sz w:val="24"/>
          <w:szCs w:val="24"/>
        </w:rPr>
      </w:pPr>
      <w:r w:rsidRPr="00E831A4">
        <w:rPr>
          <w:rFonts w:ascii="Times New Roman" w:hAnsi="Times New Roman" w:cs="Times New Roman"/>
          <w:sz w:val="24"/>
          <w:szCs w:val="24"/>
        </w:rPr>
        <w:t>7.3. Споры, возникающие между Сторонами в ходе исполнения настоящего Договора, решаются Сторонами путем переговоров в письменном виде, в случае неурегулирования Сторонами путем переговоров, предъявляемые претензии  рассматриваются в установленном действующим законодательством Российской Федерации порядке, в Арбитражном суде Республики Калмыкия.</w:t>
      </w:r>
    </w:p>
    <w:p w:rsidR="00A71069" w:rsidRPr="00E831A4" w:rsidRDefault="00A71069" w:rsidP="00A71069">
      <w:pPr>
        <w:pStyle w:val="ConsPlusNormal"/>
        <w:spacing w:line="276" w:lineRule="auto"/>
        <w:ind w:firstLine="540"/>
        <w:jc w:val="both"/>
        <w:rPr>
          <w:sz w:val="24"/>
          <w:szCs w:val="24"/>
        </w:rPr>
      </w:pPr>
      <w:r w:rsidRPr="00E831A4">
        <w:rPr>
          <w:sz w:val="24"/>
          <w:szCs w:val="24"/>
        </w:rPr>
        <w:tab/>
        <w:t>7.4. Заключением настоящего Договора Продавец подтверждает, что представил Покупателю всю информацию о состоянии Имущества, которой он располагал на момент заключения настоящего Договора.</w:t>
      </w:r>
    </w:p>
    <w:p w:rsidR="00A71069" w:rsidRPr="00E831A4" w:rsidRDefault="00A71069" w:rsidP="00A71069">
      <w:pPr>
        <w:pStyle w:val="ConsPlusNormal"/>
        <w:spacing w:line="276" w:lineRule="auto"/>
        <w:ind w:firstLine="540"/>
        <w:jc w:val="both"/>
        <w:rPr>
          <w:sz w:val="24"/>
          <w:szCs w:val="24"/>
        </w:rPr>
      </w:pPr>
      <w:r w:rsidRPr="00E831A4">
        <w:rPr>
          <w:sz w:val="24"/>
          <w:szCs w:val="24"/>
        </w:rPr>
        <w:tab/>
        <w:t>7.5. Заключением настоящего Договора Покупатель подтверждает, что ему известно фактическое состояние Имущества и его конструктивных элементов, что Имущество до подписания настоящего Договора Покупателем осмотрено, претензий к Продавцу по поводу состояния Имущества не имеет.</w:t>
      </w:r>
    </w:p>
    <w:p w:rsidR="00A71069" w:rsidRPr="00E831A4" w:rsidRDefault="00A71069" w:rsidP="00A71069">
      <w:pPr>
        <w:pStyle w:val="ConsPlusNormal"/>
        <w:spacing w:line="276" w:lineRule="auto"/>
        <w:ind w:firstLine="540"/>
        <w:jc w:val="both"/>
        <w:rPr>
          <w:sz w:val="24"/>
          <w:szCs w:val="24"/>
        </w:rPr>
      </w:pPr>
      <w:r w:rsidRPr="00E831A4">
        <w:rPr>
          <w:sz w:val="24"/>
          <w:szCs w:val="24"/>
        </w:rPr>
        <w:tab/>
        <w:t>7.6. Настоящий Договор составлен в трех подлинных экземплярах, два из которых остаются у Продавца, а один – у Покупателя.</w:t>
      </w:r>
    </w:p>
    <w:p w:rsidR="00A71069" w:rsidRPr="00E831A4" w:rsidRDefault="00A71069" w:rsidP="00A71069">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8. Реквизиты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29"/>
        <w:gridCol w:w="3792"/>
      </w:tblGrid>
      <w:tr w:rsidR="00A71069" w:rsidRPr="00E831A4" w:rsidTr="000A01D3">
        <w:tc>
          <w:tcPr>
            <w:tcW w:w="6629" w:type="dxa"/>
          </w:tcPr>
          <w:p w:rsidR="00A71069" w:rsidRPr="00E831A4" w:rsidRDefault="00A71069" w:rsidP="000A01D3">
            <w:pPr>
              <w:spacing w:after="0"/>
              <w:jc w:val="center"/>
              <w:rPr>
                <w:rFonts w:ascii="Times New Roman" w:hAnsi="Times New Roman" w:cs="Times New Roman"/>
                <w:b/>
                <w:sz w:val="24"/>
                <w:szCs w:val="24"/>
              </w:rPr>
            </w:pPr>
            <w:r w:rsidRPr="00E831A4">
              <w:rPr>
                <w:rFonts w:ascii="Times New Roman" w:hAnsi="Times New Roman" w:cs="Times New Roman"/>
                <w:b/>
                <w:sz w:val="24"/>
                <w:szCs w:val="24"/>
              </w:rPr>
              <w:t>ПРОДАВЕЦ:</w:t>
            </w:r>
          </w:p>
          <w:p w:rsidR="00A71069" w:rsidRPr="00E831A4" w:rsidRDefault="00A71069" w:rsidP="000A01D3">
            <w:pPr>
              <w:spacing w:after="0"/>
              <w:rPr>
                <w:rFonts w:ascii="Times New Roman" w:hAnsi="Times New Roman" w:cs="Times New Roman"/>
                <w:sz w:val="24"/>
                <w:szCs w:val="24"/>
              </w:rPr>
            </w:pPr>
            <w:r w:rsidRPr="00E831A4">
              <w:rPr>
                <w:rFonts w:ascii="Times New Roman" w:hAnsi="Times New Roman" w:cs="Times New Roman"/>
                <w:sz w:val="24"/>
                <w:szCs w:val="24"/>
              </w:rPr>
              <w:t xml:space="preserve">Администрация Юстинского районного муниципального образования Республики Калмыкия  </w:t>
            </w:r>
          </w:p>
          <w:p w:rsidR="00A71069" w:rsidRPr="00E831A4" w:rsidRDefault="00A71069" w:rsidP="000A01D3">
            <w:pPr>
              <w:spacing w:after="0"/>
              <w:rPr>
                <w:rFonts w:ascii="Times New Roman" w:hAnsi="Times New Roman" w:cs="Times New Roman"/>
                <w:b/>
                <w:sz w:val="24"/>
                <w:szCs w:val="24"/>
              </w:rPr>
            </w:pPr>
            <w:r w:rsidRPr="00E831A4">
              <w:rPr>
                <w:rFonts w:ascii="Times New Roman" w:hAnsi="Times New Roman" w:cs="Times New Roman"/>
                <w:sz w:val="24"/>
                <w:szCs w:val="24"/>
              </w:rPr>
              <w:t xml:space="preserve">ИНН 0811902627  КПП 081101001 </w:t>
            </w:r>
          </w:p>
        </w:tc>
        <w:tc>
          <w:tcPr>
            <w:tcW w:w="3792" w:type="dxa"/>
          </w:tcPr>
          <w:p w:rsidR="00A71069" w:rsidRPr="00E831A4" w:rsidRDefault="00A71069" w:rsidP="000A01D3">
            <w:pPr>
              <w:pStyle w:val="2"/>
              <w:numPr>
                <w:ilvl w:val="0"/>
                <w:numId w:val="0"/>
              </w:numPr>
              <w:spacing w:line="276" w:lineRule="auto"/>
              <w:ind w:left="360"/>
              <w:jc w:val="left"/>
              <w:rPr>
                <w:sz w:val="24"/>
                <w:szCs w:val="24"/>
              </w:rPr>
            </w:pPr>
            <w:r w:rsidRPr="00E831A4">
              <w:rPr>
                <w:sz w:val="24"/>
                <w:szCs w:val="24"/>
              </w:rPr>
              <w:t>ПОКУПАТЕЛЬ:</w:t>
            </w:r>
          </w:p>
          <w:p w:rsidR="00A71069" w:rsidRPr="00E831A4" w:rsidRDefault="00A71069" w:rsidP="000A01D3">
            <w:pPr>
              <w:spacing w:after="0"/>
              <w:rPr>
                <w:rFonts w:ascii="Times New Roman" w:hAnsi="Times New Roman" w:cs="Times New Roman"/>
                <w:b/>
                <w:sz w:val="24"/>
                <w:szCs w:val="24"/>
              </w:rPr>
            </w:pPr>
          </w:p>
        </w:tc>
      </w:tr>
      <w:tr w:rsidR="00A71069" w:rsidRPr="00E831A4" w:rsidTr="000A01D3">
        <w:tc>
          <w:tcPr>
            <w:tcW w:w="6629" w:type="dxa"/>
          </w:tcPr>
          <w:p w:rsidR="00A71069" w:rsidRPr="00E831A4" w:rsidRDefault="00A71069" w:rsidP="000A01D3">
            <w:pPr>
              <w:spacing w:after="0"/>
              <w:rPr>
                <w:rFonts w:ascii="Times New Roman" w:hAnsi="Times New Roman" w:cs="Times New Roman"/>
                <w:sz w:val="24"/>
                <w:szCs w:val="24"/>
                <w:highlight w:val="yellow"/>
              </w:rPr>
            </w:pPr>
            <w:r w:rsidRPr="00E831A4">
              <w:rPr>
                <w:rFonts w:ascii="Times New Roman" w:hAnsi="Times New Roman" w:cs="Times New Roman"/>
                <w:b/>
                <w:sz w:val="24"/>
                <w:szCs w:val="24"/>
              </w:rPr>
              <w:t>Юридический адрес</w:t>
            </w:r>
            <w:r w:rsidRPr="00E831A4">
              <w:rPr>
                <w:rFonts w:ascii="Times New Roman" w:hAnsi="Times New Roman" w:cs="Times New Roman"/>
                <w:sz w:val="24"/>
                <w:szCs w:val="24"/>
              </w:rPr>
              <w:t>: 359300, Республика Калмыкия, Юстинский район, п. Цаган Аман, ул. Советская, д. 46</w:t>
            </w:r>
          </w:p>
          <w:p w:rsidR="00A71069" w:rsidRPr="00E831A4" w:rsidRDefault="00A71069" w:rsidP="000A01D3">
            <w:pPr>
              <w:spacing w:after="0"/>
              <w:rPr>
                <w:rFonts w:ascii="Times New Roman" w:eastAsia="Calibri" w:hAnsi="Times New Roman" w:cs="Times New Roman"/>
                <w:sz w:val="24"/>
                <w:szCs w:val="24"/>
                <w:lang w:eastAsia="en-US"/>
              </w:rPr>
            </w:pPr>
            <w:r w:rsidRPr="00E831A4">
              <w:rPr>
                <w:rFonts w:ascii="Times New Roman" w:hAnsi="Times New Roman" w:cs="Times New Roman"/>
                <w:b/>
                <w:sz w:val="24"/>
                <w:szCs w:val="24"/>
              </w:rPr>
              <w:t xml:space="preserve">Почтовый адрес: </w:t>
            </w:r>
            <w:r w:rsidRPr="00E831A4">
              <w:rPr>
                <w:rFonts w:ascii="Times New Roman" w:hAnsi="Times New Roman" w:cs="Times New Roman"/>
                <w:sz w:val="24"/>
                <w:szCs w:val="24"/>
              </w:rPr>
              <w:t>359300, Республика Калмыкия, Юстинский район, п. Цаган Аман, ул. Советская, д. 46</w:t>
            </w:r>
          </w:p>
        </w:tc>
        <w:tc>
          <w:tcPr>
            <w:tcW w:w="3792" w:type="dxa"/>
          </w:tcPr>
          <w:p w:rsidR="00A71069" w:rsidRPr="00E831A4" w:rsidRDefault="00A71069" w:rsidP="000A01D3">
            <w:pPr>
              <w:pStyle w:val="2"/>
              <w:numPr>
                <w:ilvl w:val="0"/>
                <w:numId w:val="0"/>
              </w:numPr>
              <w:spacing w:line="276" w:lineRule="auto"/>
              <w:ind w:left="360"/>
              <w:jc w:val="both"/>
              <w:rPr>
                <w:b w:val="0"/>
                <w:sz w:val="24"/>
                <w:szCs w:val="24"/>
              </w:rPr>
            </w:pPr>
            <w:r w:rsidRPr="00E831A4">
              <w:rPr>
                <w:b w:val="0"/>
                <w:sz w:val="24"/>
                <w:szCs w:val="24"/>
              </w:rPr>
              <w:t xml:space="preserve">Адрес: </w:t>
            </w:r>
          </w:p>
          <w:p w:rsidR="00A71069" w:rsidRPr="00E831A4" w:rsidRDefault="00A71069" w:rsidP="000A01D3">
            <w:pPr>
              <w:pStyle w:val="2"/>
              <w:numPr>
                <w:ilvl w:val="0"/>
                <w:numId w:val="0"/>
              </w:numPr>
              <w:spacing w:line="276" w:lineRule="auto"/>
              <w:ind w:left="1080"/>
              <w:jc w:val="both"/>
              <w:rPr>
                <w:sz w:val="24"/>
                <w:szCs w:val="24"/>
              </w:rPr>
            </w:pPr>
          </w:p>
          <w:p w:rsidR="00A71069" w:rsidRPr="00E831A4" w:rsidRDefault="00A71069" w:rsidP="000A01D3">
            <w:pPr>
              <w:spacing w:after="0"/>
              <w:rPr>
                <w:rFonts w:ascii="Times New Roman" w:hAnsi="Times New Roman" w:cs="Times New Roman"/>
                <w:b/>
                <w:sz w:val="24"/>
                <w:szCs w:val="24"/>
              </w:rPr>
            </w:pPr>
          </w:p>
        </w:tc>
      </w:tr>
    </w:tbl>
    <w:p w:rsidR="00A71069" w:rsidRPr="00E831A4" w:rsidRDefault="00A71069" w:rsidP="00A71069">
      <w:pPr>
        <w:pStyle w:val="2"/>
        <w:numPr>
          <w:ilvl w:val="0"/>
          <w:numId w:val="0"/>
        </w:numPr>
        <w:spacing w:line="276" w:lineRule="auto"/>
        <w:ind w:left="1080"/>
        <w:rPr>
          <w:sz w:val="24"/>
          <w:szCs w:val="24"/>
        </w:rPr>
      </w:pPr>
      <w:r w:rsidRPr="00E831A4">
        <w:rPr>
          <w:sz w:val="24"/>
          <w:szCs w:val="24"/>
        </w:rPr>
        <w:t>Подписи Сторон</w:t>
      </w:r>
    </w:p>
    <w:p w:rsidR="00A71069" w:rsidRPr="00E831A4" w:rsidRDefault="00A71069" w:rsidP="00A71069">
      <w:pPr>
        <w:spacing w:after="0"/>
        <w:rPr>
          <w:rFonts w:ascii="Times New Roman" w:hAnsi="Times New Roman" w:cs="Times New Roman"/>
          <w:sz w:val="24"/>
          <w:szCs w:val="24"/>
        </w:rPr>
      </w:pPr>
    </w:p>
    <w:tbl>
      <w:tblPr>
        <w:tblW w:w="0" w:type="auto"/>
        <w:tblLook w:val="01E0"/>
      </w:tblPr>
      <w:tblGrid>
        <w:gridCol w:w="5170"/>
        <w:gridCol w:w="5251"/>
      </w:tblGrid>
      <w:tr w:rsidR="00A71069" w:rsidRPr="00E831A4" w:rsidTr="000A01D3">
        <w:tc>
          <w:tcPr>
            <w:tcW w:w="5377" w:type="dxa"/>
          </w:tcPr>
          <w:p w:rsidR="00A71069" w:rsidRPr="00E831A4" w:rsidRDefault="00A71069" w:rsidP="000A01D3">
            <w:pPr>
              <w:spacing w:after="0" w:line="240" w:lineRule="auto"/>
              <w:rPr>
                <w:rFonts w:ascii="Times New Roman" w:hAnsi="Times New Roman" w:cs="Times New Roman"/>
                <w:b/>
                <w:sz w:val="24"/>
                <w:szCs w:val="24"/>
              </w:rPr>
            </w:pPr>
            <w:r w:rsidRPr="00E831A4">
              <w:rPr>
                <w:rFonts w:ascii="Times New Roman" w:hAnsi="Times New Roman" w:cs="Times New Roman"/>
                <w:b/>
                <w:sz w:val="24"/>
                <w:szCs w:val="24"/>
              </w:rPr>
              <w:t xml:space="preserve">От Продавца                                                                 </w:t>
            </w:r>
          </w:p>
        </w:tc>
        <w:tc>
          <w:tcPr>
            <w:tcW w:w="5378" w:type="dxa"/>
          </w:tcPr>
          <w:p w:rsidR="00A71069" w:rsidRPr="00E831A4" w:rsidRDefault="00A71069" w:rsidP="000A01D3">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От Покупателя</w:t>
            </w:r>
          </w:p>
        </w:tc>
      </w:tr>
      <w:tr w:rsidR="00A71069" w:rsidRPr="00E831A4" w:rsidTr="000A01D3">
        <w:tc>
          <w:tcPr>
            <w:tcW w:w="5377" w:type="dxa"/>
          </w:tcPr>
          <w:p w:rsidR="00A71069" w:rsidRPr="00E831A4" w:rsidRDefault="00A71069" w:rsidP="000A01D3">
            <w:pPr>
              <w:spacing w:after="0" w:line="240" w:lineRule="auto"/>
              <w:rPr>
                <w:rFonts w:ascii="Times New Roman" w:hAnsi="Times New Roman" w:cs="Times New Roman"/>
                <w:b/>
                <w:sz w:val="24"/>
                <w:szCs w:val="24"/>
              </w:rPr>
            </w:pPr>
            <w:r w:rsidRPr="00E831A4">
              <w:rPr>
                <w:rFonts w:ascii="Times New Roman" w:hAnsi="Times New Roman" w:cs="Times New Roman"/>
                <w:b/>
                <w:sz w:val="24"/>
                <w:szCs w:val="24"/>
              </w:rPr>
              <w:t>_________________</w:t>
            </w:r>
          </w:p>
        </w:tc>
        <w:tc>
          <w:tcPr>
            <w:tcW w:w="5378" w:type="dxa"/>
          </w:tcPr>
          <w:p w:rsidR="00A71069" w:rsidRPr="00E831A4" w:rsidRDefault="00A71069" w:rsidP="000A01D3">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___________________________</w:t>
            </w:r>
          </w:p>
        </w:tc>
      </w:tr>
      <w:tr w:rsidR="00A71069" w:rsidRPr="00E831A4" w:rsidTr="000A01D3">
        <w:tc>
          <w:tcPr>
            <w:tcW w:w="5377" w:type="dxa"/>
          </w:tcPr>
          <w:p w:rsidR="00A71069" w:rsidRPr="00E831A4" w:rsidRDefault="00A71069" w:rsidP="000A01D3">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М.П.</w:t>
            </w:r>
          </w:p>
        </w:tc>
        <w:tc>
          <w:tcPr>
            <w:tcW w:w="5378" w:type="dxa"/>
          </w:tcPr>
          <w:p w:rsidR="00A71069" w:rsidRPr="00E831A4" w:rsidRDefault="00A71069" w:rsidP="000A01D3">
            <w:pPr>
              <w:spacing w:after="0"/>
              <w:rPr>
                <w:rFonts w:ascii="Times New Roman" w:hAnsi="Times New Roman" w:cs="Times New Roman"/>
                <w:b/>
                <w:sz w:val="24"/>
                <w:szCs w:val="24"/>
              </w:rPr>
            </w:pPr>
            <w:r w:rsidRPr="00E831A4">
              <w:rPr>
                <w:rFonts w:ascii="Times New Roman" w:hAnsi="Times New Roman" w:cs="Times New Roman"/>
                <w:b/>
                <w:sz w:val="24"/>
                <w:szCs w:val="24"/>
              </w:rPr>
              <w:t xml:space="preserve">                                      М.П.</w:t>
            </w:r>
          </w:p>
        </w:tc>
      </w:tr>
    </w:tbl>
    <w:p w:rsidR="00A71069" w:rsidRDefault="00A71069" w:rsidP="00A71069">
      <w:pPr>
        <w:tabs>
          <w:tab w:val="left" w:pos="5655"/>
        </w:tabs>
        <w:spacing w:after="0"/>
        <w:ind w:left="4820"/>
        <w:rPr>
          <w:rFonts w:ascii="Times New Roman" w:hAnsi="Times New Roman" w:cs="Times New Roman"/>
          <w:sz w:val="24"/>
          <w:szCs w:val="24"/>
        </w:rPr>
      </w:pPr>
    </w:p>
    <w:p w:rsidR="00A71069" w:rsidRDefault="00A71069" w:rsidP="00A71069">
      <w:pPr>
        <w:tabs>
          <w:tab w:val="left" w:pos="5655"/>
        </w:tabs>
        <w:spacing w:after="0"/>
        <w:ind w:left="4820"/>
        <w:rPr>
          <w:rFonts w:ascii="Times New Roman" w:hAnsi="Times New Roman" w:cs="Times New Roman"/>
          <w:sz w:val="24"/>
          <w:szCs w:val="24"/>
        </w:rPr>
      </w:pPr>
    </w:p>
    <w:p w:rsidR="00A71069" w:rsidRPr="00E831A4" w:rsidRDefault="00A71069" w:rsidP="00A71069">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lastRenderedPageBreak/>
        <w:t>Приложение №3</w:t>
      </w:r>
    </w:p>
    <w:p w:rsidR="00A71069" w:rsidRPr="00E831A4" w:rsidRDefault="00A71069" w:rsidP="00A71069">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К Информационному сообщению о проведении продажи имущества, </w:t>
      </w:r>
    </w:p>
    <w:p w:rsidR="00A71069" w:rsidRPr="00E831A4" w:rsidRDefault="00A71069" w:rsidP="00A71069">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 xml:space="preserve">находящегося в муниципальной собственности Юстинского РМО  Республики Калмыкия, </w:t>
      </w:r>
    </w:p>
    <w:p w:rsidR="00A71069" w:rsidRPr="00E831A4" w:rsidRDefault="00A71069" w:rsidP="00A71069">
      <w:pPr>
        <w:tabs>
          <w:tab w:val="left" w:pos="5655"/>
        </w:tabs>
        <w:spacing w:after="0"/>
        <w:ind w:left="4820"/>
        <w:rPr>
          <w:rFonts w:ascii="Times New Roman" w:hAnsi="Times New Roman" w:cs="Times New Roman"/>
          <w:sz w:val="24"/>
          <w:szCs w:val="24"/>
        </w:rPr>
      </w:pPr>
      <w:r w:rsidRPr="00E831A4">
        <w:rPr>
          <w:rFonts w:ascii="Times New Roman" w:hAnsi="Times New Roman" w:cs="Times New Roman"/>
          <w:sz w:val="24"/>
          <w:szCs w:val="24"/>
        </w:rPr>
        <w:t>на аукционе в электронной форме</w:t>
      </w:r>
    </w:p>
    <w:p w:rsidR="00A71069" w:rsidRPr="00E831A4" w:rsidRDefault="00A71069" w:rsidP="00A71069">
      <w:pPr>
        <w:tabs>
          <w:tab w:val="left" w:pos="5655"/>
        </w:tabs>
        <w:spacing w:after="0"/>
        <w:ind w:left="5954"/>
        <w:rPr>
          <w:rFonts w:ascii="Times New Roman" w:hAnsi="Times New Roman" w:cs="Times New Roman"/>
          <w:b/>
          <w:sz w:val="24"/>
          <w:szCs w:val="24"/>
        </w:rPr>
      </w:pPr>
    </w:p>
    <w:p w:rsidR="00A71069" w:rsidRPr="00E831A4" w:rsidRDefault="00A71069" w:rsidP="00A71069">
      <w:pPr>
        <w:pStyle w:val="ConsPlusNonformat"/>
        <w:spacing w:line="276" w:lineRule="auto"/>
        <w:ind w:left="284"/>
        <w:contextualSpacing/>
        <w:jc w:val="center"/>
        <w:rPr>
          <w:rFonts w:ascii="Times New Roman" w:hAnsi="Times New Roman" w:cs="Times New Roman"/>
          <w:b/>
          <w:sz w:val="24"/>
          <w:szCs w:val="24"/>
        </w:rPr>
      </w:pPr>
      <w:r w:rsidRPr="00E831A4">
        <w:rPr>
          <w:rFonts w:ascii="Times New Roman" w:hAnsi="Times New Roman" w:cs="Times New Roman"/>
          <w:b/>
          <w:sz w:val="24"/>
          <w:szCs w:val="24"/>
        </w:rPr>
        <w:t>ОБРАЗЕЦ ОПИСИ ДОКУМЕНТОВ,</w:t>
      </w:r>
    </w:p>
    <w:p w:rsidR="00A71069" w:rsidRPr="00E831A4" w:rsidRDefault="00A71069" w:rsidP="00A71069">
      <w:pPr>
        <w:pStyle w:val="ConsPlusNonformat"/>
        <w:spacing w:line="276" w:lineRule="auto"/>
        <w:ind w:left="284"/>
        <w:contextualSpacing/>
        <w:jc w:val="center"/>
        <w:rPr>
          <w:rFonts w:ascii="Times New Roman" w:hAnsi="Times New Roman" w:cs="Times New Roman"/>
          <w:b/>
          <w:sz w:val="24"/>
          <w:szCs w:val="24"/>
        </w:rPr>
      </w:pPr>
      <w:r w:rsidRPr="00E831A4">
        <w:rPr>
          <w:rFonts w:ascii="Times New Roman" w:hAnsi="Times New Roman" w:cs="Times New Roman"/>
          <w:b/>
          <w:sz w:val="24"/>
          <w:szCs w:val="24"/>
        </w:rPr>
        <w:t>представляемых претендентами для участия в аукционе в электронной форме по продаже имущества, находящегося в муниципальной собственности Юстинского районного муниципального образования Республики Калмыкия</w:t>
      </w:r>
    </w:p>
    <w:p w:rsidR="00A71069" w:rsidRPr="00E831A4" w:rsidRDefault="00A71069" w:rsidP="00A71069">
      <w:pPr>
        <w:pStyle w:val="ConsPlusNonformat"/>
        <w:spacing w:line="276" w:lineRule="auto"/>
        <w:ind w:left="284"/>
        <w:contextualSpacing/>
        <w:jc w:val="center"/>
        <w:rPr>
          <w:rFonts w:ascii="Times New Roman" w:hAnsi="Times New Roman" w:cs="Times New Roman"/>
          <w:b/>
          <w:sz w:val="24"/>
          <w:szCs w:val="24"/>
        </w:rPr>
      </w:pPr>
    </w:p>
    <w:p w:rsidR="00A71069" w:rsidRPr="00E831A4" w:rsidRDefault="00A71069" w:rsidP="00A71069">
      <w:pPr>
        <w:pStyle w:val="ConsPlusNonformat"/>
        <w:spacing w:line="276" w:lineRule="auto"/>
        <w:ind w:left="284"/>
        <w:contextualSpacing/>
        <w:jc w:val="both"/>
        <w:rPr>
          <w:rFonts w:ascii="Times New Roman" w:hAnsi="Times New Roman" w:cs="Times New Roman"/>
          <w:sz w:val="24"/>
          <w:szCs w:val="24"/>
        </w:rPr>
      </w:pPr>
      <w:r w:rsidRPr="00E831A4">
        <w:rPr>
          <w:rFonts w:ascii="Times New Roman" w:hAnsi="Times New Roman" w:cs="Times New Roman"/>
          <w:sz w:val="24"/>
          <w:szCs w:val="24"/>
        </w:rPr>
        <w:t>Настоящим________________________________________________________</w:t>
      </w:r>
      <w:r>
        <w:rPr>
          <w:rFonts w:ascii="Times New Roman" w:hAnsi="Times New Roman" w:cs="Times New Roman"/>
          <w:sz w:val="24"/>
          <w:szCs w:val="24"/>
        </w:rPr>
        <w:t>________________</w:t>
      </w:r>
      <w:r w:rsidRPr="00E831A4">
        <w:rPr>
          <w:rFonts w:ascii="Times New Roman" w:hAnsi="Times New Roman" w:cs="Times New Roman"/>
          <w:sz w:val="24"/>
          <w:szCs w:val="24"/>
        </w:rPr>
        <w:t xml:space="preserve">                         </w:t>
      </w:r>
    </w:p>
    <w:p w:rsidR="00A71069" w:rsidRPr="00E831A4" w:rsidRDefault="00A71069" w:rsidP="00A71069">
      <w:pPr>
        <w:spacing w:after="0"/>
        <w:ind w:left="284"/>
        <w:jc w:val="center"/>
        <w:rPr>
          <w:rFonts w:ascii="Times New Roman" w:hAnsi="Times New Roman" w:cs="Times New Roman"/>
          <w:i/>
          <w:sz w:val="24"/>
          <w:szCs w:val="24"/>
          <w:vertAlign w:val="subscript"/>
        </w:rPr>
      </w:pPr>
      <w:r w:rsidRPr="00E831A4">
        <w:rPr>
          <w:rFonts w:ascii="Times New Roman" w:hAnsi="Times New Roman" w:cs="Times New Roman"/>
          <w:i/>
          <w:sz w:val="24"/>
          <w:szCs w:val="24"/>
          <w:vertAlign w:val="subscript"/>
        </w:rPr>
        <w:t xml:space="preserve">                           (полное наименование юридического лица или Ф.И.О. физического лица, подающего заявку)</w:t>
      </w:r>
    </w:p>
    <w:p w:rsidR="00A71069" w:rsidRPr="00E831A4" w:rsidRDefault="00A71069" w:rsidP="00A71069">
      <w:pPr>
        <w:pStyle w:val="ConsPlusNonformat"/>
        <w:spacing w:line="276" w:lineRule="auto"/>
        <w:ind w:left="284"/>
        <w:contextualSpacing/>
        <w:jc w:val="both"/>
        <w:rPr>
          <w:rFonts w:ascii="Times New Roman" w:hAnsi="Times New Roman" w:cs="Times New Roman"/>
          <w:sz w:val="24"/>
          <w:szCs w:val="24"/>
        </w:rPr>
      </w:pPr>
      <w:r w:rsidRPr="00E831A4">
        <w:rPr>
          <w:rFonts w:ascii="Times New Roman" w:hAnsi="Times New Roman" w:cs="Times New Roman"/>
          <w:sz w:val="24"/>
          <w:szCs w:val="24"/>
        </w:rPr>
        <w:t xml:space="preserve"> в лице____________________________________________________</w:t>
      </w:r>
      <w:r>
        <w:rPr>
          <w:rFonts w:ascii="Times New Roman" w:hAnsi="Times New Roman" w:cs="Times New Roman"/>
          <w:sz w:val="24"/>
          <w:szCs w:val="24"/>
        </w:rPr>
        <w:t>, действующего(ей) на основании</w:t>
      </w:r>
      <w:r w:rsidRPr="00E831A4">
        <w:rPr>
          <w:rFonts w:ascii="Times New Roman" w:hAnsi="Times New Roman" w:cs="Times New Roman"/>
          <w:sz w:val="24"/>
          <w:szCs w:val="24"/>
        </w:rPr>
        <w:t>_________________________</w:t>
      </w:r>
      <w:r>
        <w:rPr>
          <w:rFonts w:ascii="Times New Roman" w:hAnsi="Times New Roman" w:cs="Times New Roman"/>
          <w:sz w:val="24"/>
          <w:szCs w:val="24"/>
        </w:rPr>
        <w:t>___________________________________</w:t>
      </w:r>
      <w:r w:rsidRPr="00E831A4">
        <w:rPr>
          <w:rFonts w:ascii="Times New Roman" w:hAnsi="Times New Roman" w:cs="Times New Roman"/>
          <w:sz w:val="24"/>
          <w:szCs w:val="24"/>
        </w:rPr>
        <w:t xml:space="preserve"> подтверждает,</w:t>
      </w:r>
    </w:p>
    <w:p w:rsidR="00A71069" w:rsidRPr="00E831A4" w:rsidRDefault="00A71069" w:rsidP="00A71069">
      <w:pPr>
        <w:pStyle w:val="ConsPlusNonformat"/>
        <w:spacing w:line="276" w:lineRule="auto"/>
        <w:ind w:left="284"/>
        <w:contextualSpacing/>
        <w:jc w:val="both"/>
        <w:rPr>
          <w:rFonts w:ascii="Times New Roman" w:hAnsi="Times New Roman" w:cs="Times New Roman"/>
          <w:sz w:val="24"/>
          <w:szCs w:val="24"/>
        </w:rPr>
      </w:pPr>
      <w:r w:rsidRPr="00E831A4">
        <w:rPr>
          <w:rFonts w:ascii="Times New Roman" w:hAnsi="Times New Roman" w:cs="Times New Roman"/>
          <w:sz w:val="24"/>
          <w:szCs w:val="24"/>
        </w:rPr>
        <w:t>что для участия в продаже на аукционе в электронной форме представляются нижеперечисленные документы.</w:t>
      </w:r>
    </w:p>
    <w:p w:rsidR="00A71069" w:rsidRPr="00E831A4" w:rsidRDefault="00A71069" w:rsidP="00A71069">
      <w:pPr>
        <w:pStyle w:val="ConsPlusNormal"/>
        <w:spacing w:line="276" w:lineRule="auto"/>
        <w:ind w:left="284"/>
        <w:contextualSpacing/>
        <w:jc w:val="both"/>
        <w:rPr>
          <w:sz w:val="24"/>
          <w:szCs w:val="24"/>
          <w:highlight w:val="red"/>
        </w:rPr>
      </w:pPr>
    </w:p>
    <w:tbl>
      <w:tblPr>
        <w:tblW w:w="0" w:type="dxa"/>
        <w:tblInd w:w="354" w:type="dxa"/>
        <w:tblLayout w:type="fixed"/>
        <w:tblCellMar>
          <w:left w:w="70" w:type="dxa"/>
          <w:right w:w="70" w:type="dxa"/>
        </w:tblCellMar>
        <w:tblLook w:val="04A0"/>
      </w:tblPr>
      <w:tblGrid>
        <w:gridCol w:w="992"/>
        <w:gridCol w:w="6136"/>
        <w:gridCol w:w="2227"/>
      </w:tblGrid>
      <w:tr w:rsidR="00A71069" w:rsidRPr="00E831A4" w:rsidTr="000A01D3">
        <w:trPr>
          <w:cantSplit/>
          <w:trHeight w:val="653"/>
        </w:trPr>
        <w:tc>
          <w:tcPr>
            <w:tcW w:w="992" w:type="dxa"/>
            <w:tcBorders>
              <w:top w:val="single" w:sz="6" w:space="0" w:color="auto"/>
              <w:left w:val="single" w:sz="6" w:space="0" w:color="auto"/>
              <w:bottom w:val="single" w:sz="6" w:space="0" w:color="auto"/>
              <w:right w:val="single" w:sz="6" w:space="0" w:color="auto"/>
            </w:tcBorders>
            <w:vAlign w:val="center"/>
            <w:hideMark/>
          </w:tcPr>
          <w:p w:rsidR="00A71069" w:rsidRPr="00E831A4" w:rsidRDefault="00A71069" w:rsidP="000A01D3">
            <w:pPr>
              <w:pStyle w:val="ConsPlusNormal"/>
              <w:spacing w:line="276" w:lineRule="auto"/>
              <w:ind w:left="284"/>
              <w:contextualSpacing/>
              <w:jc w:val="center"/>
              <w:rPr>
                <w:sz w:val="24"/>
                <w:szCs w:val="24"/>
                <w:lang w:eastAsia="en-US"/>
              </w:rPr>
            </w:pPr>
            <w:r w:rsidRPr="00E831A4">
              <w:rPr>
                <w:sz w:val="24"/>
                <w:szCs w:val="24"/>
                <w:lang w:eastAsia="en-US"/>
              </w:rPr>
              <w:t>№  п/п</w:t>
            </w:r>
          </w:p>
        </w:tc>
        <w:tc>
          <w:tcPr>
            <w:tcW w:w="6136" w:type="dxa"/>
            <w:tcBorders>
              <w:top w:val="single" w:sz="6" w:space="0" w:color="auto"/>
              <w:left w:val="single" w:sz="6" w:space="0" w:color="auto"/>
              <w:bottom w:val="single" w:sz="6" w:space="0" w:color="auto"/>
              <w:right w:val="single" w:sz="6" w:space="0" w:color="auto"/>
            </w:tcBorders>
            <w:vAlign w:val="center"/>
            <w:hideMark/>
          </w:tcPr>
          <w:p w:rsidR="00A71069" w:rsidRPr="00E831A4" w:rsidRDefault="00A71069" w:rsidP="000A01D3">
            <w:pPr>
              <w:pStyle w:val="ConsPlusNormal"/>
              <w:spacing w:line="276" w:lineRule="auto"/>
              <w:ind w:left="284"/>
              <w:contextualSpacing/>
              <w:jc w:val="center"/>
              <w:rPr>
                <w:sz w:val="24"/>
                <w:szCs w:val="24"/>
                <w:lang w:eastAsia="en-US"/>
              </w:rPr>
            </w:pPr>
            <w:r w:rsidRPr="00E831A4">
              <w:rPr>
                <w:sz w:val="24"/>
                <w:szCs w:val="24"/>
                <w:lang w:eastAsia="en-US"/>
              </w:rPr>
              <w:t>Наименование</w:t>
            </w:r>
          </w:p>
        </w:tc>
        <w:tc>
          <w:tcPr>
            <w:tcW w:w="2227" w:type="dxa"/>
            <w:tcBorders>
              <w:top w:val="single" w:sz="6" w:space="0" w:color="auto"/>
              <w:left w:val="single" w:sz="6" w:space="0" w:color="auto"/>
              <w:bottom w:val="single" w:sz="6" w:space="0" w:color="auto"/>
              <w:right w:val="single" w:sz="6" w:space="0" w:color="auto"/>
            </w:tcBorders>
            <w:vAlign w:val="center"/>
            <w:hideMark/>
          </w:tcPr>
          <w:p w:rsidR="00A71069" w:rsidRPr="00E831A4" w:rsidRDefault="00A71069" w:rsidP="000A01D3">
            <w:pPr>
              <w:pStyle w:val="ConsPlusNormal"/>
              <w:spacing w:line="276" w:lineRule="auto"/>
              <w:ind w:left="284"/>
              <w:contextualSpacing/>
              <w:jc w:val="center"/>
              <w:rPr>
                <w:sz w:val="24"/>
                <w:szCs w:val="24"/>
                <w:lang w:eastAsia="en-US"/>
              </w:rPr>
            </w:pPr>
            <w:r w:rsidRPr="00E831A4">
              <w:rPr>
                <w:sz w:val="24"/>
                <w:szCs w:val="24"/>
                <w:lang w:eastAsia="en-US"/>
              </w:rPr>
              <w:t>Количество листов</w:t>
            </w:r>
          </w:p>
        </w:tc>
      </w:tr>
      <w:tr w:rsidR="00A71069" w:rsidRPr="00E831A4" w:rsidTr="000A01D3">
        <w:trPr>
          <w:cantSplit/>
          <w:trHeight w:val="653"/>
        </w:trPr>
        <w:tc>
          <w:tcPr>
            <w:tcW w:w="992" w:type="dxa"/>
            <w:tcBorders>
              <w:top w:val="single" w:sz="6" w:space="0" w:color="auto"/>
              <w:left w:val="single" w:sz="6" w:space="0" w:color="auto"/>
              <w:bottom w:val="single" w:sz="6" w:space="0" w:color="auto"/>
              <w:right w:val="single" w:sz="6" w:space="0" w:color="auto"/>
            </w:tcBorders>
          </w:tcPr>
          <w:p w:rsidR="00A71069" w:rsidRPr="00E831A4" w:rsidRDefault="00A71069" w:rsidP="000A01D3">
            <w:pPr>
              <w:pStyle w:val="ConsPlusNormal"/>
              <w:widowControl w:val="0"/>
              <w:numPr>
                <w:ilvl w:val="0"/>
                <w:numId w:val="1"/>
              </w:numPr>
              <w:spacing w:line="276" w:lineRule="auto"/>
              <w:ind w:left="284" w:firstLine="0"/>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A71069" w:rsidRPr="00E831A4" w:rsidRDefault="00A71069" w:rsidP="000A01D3">
            <w:pPr>
              <w:pStyle w:val="ConsPlusNormal"/>
              <w:spacing w:line="276" w:lineRule="auto"/>
              <w:ind w:left="284"/>
              <w:contextualSpacing/>
              <w:jc w:val="both"/>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A71069" w:rsidRPr="00E831A4" w:rsidRDefault="00A71069" w:rsidP="000A01D3">
            <w:pPr>
              <w:pStyle w:val="ConsPlusNormal"/>
              <w:spacing w:line="276" w:lineRule="auto"/>
              <w:ind w:left="284"/>
              <w:contextualSpacing/>
              <w:jc w:val="center"/>
              <w:rPr>
                <w:sz w:val="24"/>
                <w:szCs w:val="24"/>
                <w:lang w:eastAsia="en-US"/>
              </w:rPr>
            </w:pPr>
          </w:p>
        </w:tc>
      </w:tr>
      <w:tr w:rsidR="00A71069" w:rsidRPr="00E831A4" w:rsidTr="000A01D3">
        <w:trPr>
          <w:cantSplit/>
          <w:trHeight w:val="480"/>
        </w:trPr>
        <w:tc>
          <w:tcPr>
            <w:tcW w:w="992" w:type="dxa"/>
            <w:tcBorders>
              <w:top w:val="single" w:sz="6" w:space="0" w:color="auto"/>
              <w:left w:val="single" w:sz="6" w:space="0" w:color="auto"/>
              <w:bottom w:val="single" w:sz="6" w:space="0" w:color="auto"/>
              <w:right w:val="single" w:sz="6" w:space="0" w:color="auto"/>
            </w:tcBorders>
          </w:tcPr>
          <w:p w:rsidR="00A71069" w:rsidRPr="00E831A4" w:rsidRDefault="00A71069" w:rsidP="000A01D3">
            <w:pPr>
              <w:pStyle w:val="ConsPlusNormal"/>
              <w:widowControl w:val="0"/>
              <w:numPr>
                <w:ilvl w:val="0"/>
                <w:numId w:val="1"/>
              </w:numPr>
              <w:spacing w:line="276" w:lineRule="auto"/>
              <w:ind w:left="284" w:firstLine="0"/>
              <w:contextualSpacing/>
              <w:jc w:val="center"/>
              <w:rPr>
                <w:sz w:val="24"/>
                <w:szCs w:val="24"/>
                <w:lang w:eastAsia="en-US"/>
              </w:rPr>
            </w:pPr>
          </w:p>
        </w:tc>
        <w:tc>
          <w:tcPr>
            <w:tcW w:w="6136" w:type="dxa"/>
            <w:tcBorders>
              <w:top w:val="single" w:sz="6" w:space="0" w:color="auto"/>
              <w:left w:val="single" w:sz="6" w:space="0" w:color="auto"/>
              <w:bottom w:val="single" w:sz="6" w:space="0" w:color="auto"/>
              <w:right w:val="single" w:sz="6" w:space="0" w:color="auto"/>
            </w:tcBorders>
          </w:tcPr>
          <w:p w:rsidR="00A71069" w:rsidRPr="00E831A4" w:rsidRDefault="00A71069" w:rsidP="000A01D3">
            <w:pPr>
              <w:pStyle w:val="ConsPlusNormal"/>
              <w:spacing w:line="276" w:lineRule="auto"/>
              <w:ind w:left="284"/>
              <w:contextualSpacing/>
              <w:jc w:val="both"/>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A71069" w:rsidRPr="00E831A4" w:rsidRDefault="00A71069" w:rsidP="000A01D3">
            <w:pPr>
              <w:pStyle w:val="ConsPlusNormal"/>
              <w:spacing w:line="276" w:lineRule="auto"/>
              <w:ind w:left="284"/>
              <w:contextualSpacing/>
              <w:jc w:val="center"/>
              <w:rPr>
                <w:sz w:val="24"/>
                <w:szCs w:val="24"/>
                <w:lang w:eastAsia="en-US"/>
              </w:rPr>
            </w:pPr>
          </w:p>
        </w:tc>
      </w:tr>
      <w:tr w:rsidR="00A71069" w:rsidRPr="00E831A4" w:rsidTr="000A01D3">
        <w:trPr>
          <w:cantSplit/>
          <w:trHeight w:val="580"/>
        </w:trPr>
        <w:tc>
          <w:tcPr>
            <w:tcW w:w="992" w:type="dxa"/>
            <w:tcBorders>
              <w:top w:val="single" w:sz="6" w:space="0" w:color="auto"/>
              <w:left w:val="single" w:sz="6" w:space="0" w:color="auto"/>
              <w:bottom w:val="single" w:sz="6" w:space="0" w:color="auto"/>
              <w:right w:val="single" w:sz="6" w:space="0" w:color="auto"/>
            </w:tcBorders>
            <w:hideMark/>
          </w:tcPr>
          <w:p w:rsidR="00A71069" w:rsidRPr="00E831A4" w:rsidRDefault="00A71069" w:rsidP="000A01D3">
            <w:pPr>
              <w:pStyle w:val="ConsPlusNormal"/>
              <w:spacing w:line="276" w:lineRule="auto"/>
              <w:ind w:left="284"/>
              <w:contextualSpacing/>
              <w:jc w:val="center"/>
              <w:rPr>
                <w:sz w:val="24"/>
                <w:szCs w:val="24"/>
                <w:lang w:eastAsia="en-US"/>
              </w:rPr>
            </w:pPr>
            <w:r w:rsidRPr="00E831A4">
              <w:rPr>
                <w:sz w:val="24"/>
                <w:szCs w:val="24"/>
                <w:lang w:eastAsia="en-US"/>
              </w:rPr>
              <w:t>….</w:t>
            </w:r>
          </w:p>
        </w:tc>
        <w:tc>
          <w:tcPr>
            <w:tcW w:w="6136" w:type="dxa"/>
            <w:tcBorders>
              <w:top w:val="single" w:sz="6" w:space="0" w:color="auto"/>
              <w:left w:val="single" w:sz="6" w:space="0" w:color="auto"/>
              <w:bottom w:val="single" w:sz="6" w:space="0" w:color="auto"/>
              <w:right w:val="single" w:sz="6" w:space="0" w:color="auto"/>
            </w:tcBorders>
          </w:tcPr>
          <w:p w:rsidR="00A71069" w:rsidRPr="00E831A4" w:rsidRDefault="00A71069" w:rsidP="000A01D3">
            <w:pPr>
              <w:pStyle w:val="aa"/>
              <w:tabs>
                <w:tab w:val="left" w:pos="993"/>
              </w:tabs>
              <w:spacing w:after="0" w:line="276" w:lineRule="auto"/>
              <w:ind w:left="284"/>
              <w:contextualSpacing/>
              <w:jc w:val="both"/>
              <w:outlineLvl w:val="0"/>
              <w:rPr>
                <w:sz w:val="24"/>
                <w:szCs w:val="24"/>
                <w:lang w:eastAsia="en-US"/>
              </w:rPr>
            </w:pPr>
          </w:p>
        </w:tc>
        <w:tc>
          <w:tcPr>
            <w:tcW w:w="2227" w:type="dxa"/>
            <w:tcBorders>
              <w:top w:val="single" w:sz="6" w:space="0" w:color="auto"/>
              <w:left w:val="single" w:sz="6" w:space="0" w:color="auto"/>
              <w:bottom w:val="single" w:sz="6" w:space="0" w:color="auto"/>
              <w:right w:val="single" w:sz="6" w:space="0" w:color="auto"/>
            </w:tcBorders>
          </w:tcPr>
          <w:p w:rsidR="00A71069" w:rsidRPr="00E831A4" w:rsidRDefault="00A71069" w:rsidP="000A01D3">
            <w:pPr>
              <w:pStyle w:val="ConsPlusNormal"/>
              <w:spacing w:line="276" w:lineRule="auto"/>
              <w:ind w:left="284"/>
              <w:contextualSpacing/>
              <w:jc w:val="center"/>
              <w:rPr>
                <w:sz w:val="24"/>
                <w:szCs w:val="24"/>
                <w:lang w:eastAsia="en-US"/>
              </w:rPr>
            </w:pPr>
          </w:p>
        </w:tc>
      </w:tr>
    </w:tbl>
    <w:p w:rsidR="00A71069" w:rsidRPr="00E831A4" w:rsidRDefault="00A71069" w:rsidP="00A71069">
      <w:pPr>
        <w:pStyle w:val="a6"/>
        <w:spacing w:line="276" w:lineRule="auto"/>
        <w:ind w:left="284"/>
        <w:contextualSpacing/>
        <w:jc w:val="right"/>
        <w:outlineLvl w:val="0"/>
        <w:rPr>
          <w:b/>
          <w:bCs/>
          <w:sz w:val="24"/>
          <w:szCs w:val="24"/>
        </w:rPr>
      </w:pPr>
    </w:p>
    <w:p w:rsidR="00A71069" w:rsidRPr="00E831A4" w:rsidRDefault="00A71069" w:rsidP="00A71069">
      <w:pPr>
        <w:tabs>
          <w:tab w:val="left" w:pos="851"/>
        </w:tabs>
        <w:spacing w:after="0"/>
        <w:ind w:left="284"/>
        <w:rPr>
          <w:rFonts w:ascii="Times New Roman" w:hAnsi="Times New Roman" w:cs="Times New Roman"/>
          <w:b/>
          <w:sz w:val="24"/>
          <w:szCs w:val="24"/>
        </w:rPr>
      </w:pPr>
    </w:p>
    <w:p w:rsidR="00A71069" w:rsidRPr="00E831A4" w:rsidRDefault="00A71069" w:rsidP="00A71069">
      <w:pPr>
        <w:tabs>
          <w:tab w:val="left" w:pos="851"/>
        </w:tabs>
        <w:spacing w:after="0"/>
        <w:ind w:left="284"/>
        <w:rPr>
          <w:rFonts w:ascii="Times New Roman" w:hAnsi="Times New Roman" w:cs="Times New Roman"/>
          <w:b/>
          <w:sz w:val="24"/>
          <w:szCs w:val="24"/>
        </w:rPr>
      </w:pPr>
    </w:p>
    <w:p w:rsidR="00A71069" w:rsidRPr="00E831A4" w:rsidRDefault="00A71069" w:rsidP="00A71069">
      <w:pPr>
        <w:tabs>
          <w:tab w:val="left" w:pos="851"/>
        </w:tabs>
        <w:spacing w:after="0"/>
        <w:ind w:left="284"/>
        <w:rPr>
          <w:rFonts w:ascii="Times New Roman" w:hAnsi="Times New Roman" w:cs="Times New Roman"/>
          <w:b/>
          <w:sz w:val="24"/>
          <w:szCs w:val="24"/>
        </w:rPr>
      </w:pPr>
    </w:p>
    <w:p w:rsidR="00A71069" w:rsidRPr="00E831A4" w:rsidRDefault="00A71069" w:rsidP="00A71069">
      <w:pPr>
        <w:tabs>
          <w:tab w:val="left" w:pos="851"/>
        </w:tabs>
        <w:spacing w:after="0"/>
        <w:ind w:left="284"/>
        <w:rPr>
          <w:rFonts w:ascii="Times New Roman" w:hAnsi="Times New Roman" w:cs="Times New Roman"/>
          <w:b/>
          <w:sz w:val="24"/>
          <w:szCs w:val="24"/>
        </w:rPr>
      </w:pPr>
    </w:p>
    <w:p w:rsidR="00A71069" w:rsidRPr="00E831A4" w:rsidRDefault="00A71069" w:rsidP="00A71069">
      <w:pPr>
        <w:tabs>
          <w:tab w:val="left" w:pos="851"/>
        </w:tabs>
        <w:spacing w:after="0"/>
        <w:ind w:left="284"/>
        <w:rPr>
          <w:rFonts w:ascii="Times New Roman" w:hAnsi="Times New Roman" w:cs="Times New Roman"/>
          <w:sz w:val="24"/>
          <w:szCs w:val="24"/>
        </w:rPr>
      </w:pPr>
      <w:r w:rsidRPr="00E831A4">
        <w:rPr>
          <w:rFonts w:ascii="Times New Roman" w:hAnsi="Times New Roman" w:cs="Times New Roman"/>
          <w:sz w:val="24"/>
          <w:szCs w:val="24"/>
        </w:rPr>
        <w:t>_____________________         _________________  ____________________</w:t>
      </w:r>
    </w:p>
    <w:p w:rsidR="00A71069" w:rsidRPr="00E831A4" w:rsidRDefault="00A71069" w:rsidP="00A71069">
      <w:pPr>
        <w:tabs>
          <w:tab w:val="left" w:pos="851"/>
        </w:tabs>
        <w:spacing w:after="0"/>
        <w:ind w:left="284"/>
        <w:rPr>
          <w:rFonts w:ascii="Times New Roman" w:hAnsi="Times New Roman" w:cs="Times New Roman"/>
          <w:i/>
          <w:sz w:val="24"/>
          <w:szCs w:val="24"/>
          <w:vertAlign w:val="subscript"/>
        </w:rPr>
      </w:pPr>
      <w:r w:rsidRPr="00E831A4">
        <w:rPr>
          <w:rFonts w:ascii="Times New Roman" w:hAnsi="Times New Roman" w:cs="Times New Roman"/>
          <w:i/>
          <w:sz w:val="24"/>
          <w:szCs w:val="24"/>
          <w:vertAlign w:val="subscript"/>
        </w:rPr>
        <w:t xml:space="preserve">  (наименование должности)                                                  (подпись)</w:t>
      </w:r>
      <w:r w:rsidRPr="00E831A4">
        <w:rPr>
          <w:rFonts w:ascii="Times New Roman" w:hAnsi="Times New Roman" w:cs="Times New Roman"/>
          <w:i/>
          <w:sz w:val="24"/>
          <w:szCs w:val="24"/>
          <w:vertAlign w:val="subscript"/>
        </w:rPr>
        <w:tab/>
        <w:t xml:space="preserve">                                          (Ф.И.О.)</w:t>
      </w:r>
    </w:p>
    <w:p w:rsidR="00A71069" w:rsidRPr="0048457F" w:rsidRDefault="00A71069" w:rsidP="00A71069">
      <w:pPr>
        <w:autoSpaceDE w:val="0"/>
        <w:autoSpaceDN w:val="0"/>
        <w:adjustRightInd w:val="0"/>
        <w:spacing w:after="0"/>
        <w:ind w:firstLine="567"/>
        <w:rPr>
          <w:rFonts w:ascii="Times New Roman" w:hAnsi="Times New Roman" w:cs="Times New Roman"/>
          <w:sz w:val="28"/>
          <w:szCs w:val="28"/>
        </w:rPr>
      </w:pPr>
    </w:p>
    <w:p w:rsidR="00A71069" w:rsidRPr="0048457F" w:rsidRDefault="00A71069" w:rsidP="00A71069">
      <w:pPr>
        <w:pStyle w:val="a6"/>
        <w:spacing w:line="276" w:lineRule="auto"/>
        <w:rPr>
          <w:b/>
          <w:sz w:val="28"/>
          <w:szCs w:val="28"/>
        </w:rPr>
      </w:pPr>
    </w:p>
    <w:p w:rsidR="00A71069" w:rsidRDefault="00A71069" w:rsidP="00A71069">
      <w:pPr>
        <w:spacing w:after="0"/>
        <w:ind w:right="140"/>
        <w:jc w:val="center"/>
        <w:outlineLvl w:val="0"/>
        <w:rPr>
          <w:rFonts w:ascii="Times New Roman" w:hAnsi="Times New Roman" w:cs="Times New Roman"/>
          <w:b/>
          <w:sz w:val="28"/>
          <w:szCs w:val="28"/>
        </w:rPr>
      </w:pPr>
    </w:p>
    <w:p w:rsidR="00A71069" w:rsidRPr="0048457F" w:rsidRDefault="00A71069" w:rsidP="00A71069">
      <w:pPr>
        <w:spacing w:after="0"/>
        <w:ind w:right="140"/>
        <w:jc w:val="center"/>
        <w:outlineLvl w:val="0"/>
        <w:rPr>
          <w:rFonts w:ascii="Times New Roman" w:hAnsi="Times New Roman" w:cs="Times New Roman"/>
          <w:b/>
          <w:sz w:val="28"/>
          <w:szCs w:val="28"/>
        </w:rPr>
      </w:pPr>
    </w:p>
    <w:p w:rsidR="00A71069" w:rsidRPr="0048457F" w:rsidRDefault="00A71069" w:rsidP="00A71069">
      <w:pPr>
        <w:spacing w:after="0"/>
        <w:rPr>
          <w:rFonts w:ascii="Times New Roman" w:hAnsi="Times New Roman" w:cs="Times New Roman"/>
        </w:rPr>
      </w:pPr>
    </w:p>
    <w:p w:rsidR="00A71069" w:rsidRPr="0048457F" w:rsidRDefault="00A71069" w:rsidP="00A71069">
      <w:pPr>
        <w:spacing w:after="0"/>
        <w:jc w:val="center"/>
        <w:rPr>
          <w:rFonts w:ascii="Times New Roman" w:hAnsi="Times New Roman" w:cs="Times New Roman"/>
        </w:rPr>
      </w:pPr>
    </w:p>
    <w:p w:rsidR="00A71069" w:rsidRPr="0048457F" w:rsidRDefault="00A71069" w:rsidP="0090429E">
      <w:pPr>
        <w:spacing w:after="0"/>
        <w:jc w:val="center"/>
        <w:rPr>
          <w:rFonts w:ascii="Times New Roman" w:hAnsi="Times New Roman" w:cs="Times New Roman"/>
        </w:rPr>
      </w:pPr>
    </w:p>
    <w:sectPr w:rsidR="00A71069" w:rsidRPr="0048457F" w:rsidSect="0048457F">
      <w:headerReference w:type="default" r:id="rId42"/>
      <w:pgSz w:w="11906" w:h="16838" w:code="9"/>
      <w:pgMar w:top="1134" w:right="567" w:bottom="1134"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2D92" w:rsidRDefault="00802D92" w:rsidP="00E2072B">
      <w:pPr>
        <w:spacing w:after="0" w:line="240" w:lineRule="auto"/>
      </w:pPr>
      <w:r>
        <w:separator/>
      </w:r>
    </w:p>
  </w:endnote>
  <w:endnote w:type="continuationSeparator" w:id="1">
    <w:p w:rsidR="00802D92" w:rsidRDefault="00802D92" w:rsidP="00E207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2D92" w:rsidRDefault="00802D92" w:rsidP="00E2072B">
      <w:pPr>
        <w:spacing w:after="0" w:line="240" w:lineRule="auto"/>
      </w:pPr>
      <w:r>
        <w:separator/>
      </w:r>
    </w:p>
  </w:footnote>
  <w:footnote w:type="continuationSeparator" w:id="1">
    <w:p w:rsidR="00802D92" w:rsidRDefault="00802D92" w:rsidP="00E2072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428" w:rsidRDefault="008D3428">
    <w:pPr>
      <w:pStyle w:val="a3"/>
    </w:pPr>
  </w:p>
  <w:p w:rsidR="008D3428" w:rsidRDefault="008D342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05B94"/>
    <w:multiLevelType w:val="hybridMultilevel"/>
    <w:tmpl w:val="58121014"/>
    <w:lvl w:ilvl="0" w:tplc="AB567A88">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nsid w:val="27D608E6"/>
    <w:multiLevelType w:val="hybridMultilevel"/>
    <w:tmpl w:val="5540C9F6"/>
    <w:lvl w:ilvl="0" w:tplc="6E46D10C">
      <w:start w:val="3"/>
      <w:numFmt w:val="upperRoman"/>
      <w:pStyle w:val="2"/>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0A4504F"/>
    <w:multiLevelType w:val="hybridMultilevel"/>
    <w:tmpl w:val="691E42F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3A661739"/>
    <w:multiLevelType w:val="hybridMultilevel"/>
    <w:tmpl w:val="85D00D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48457F"/>
    <w:rsid w:val="00007453"/>
    <w:rsid w:val="00051B63"/>
    <w:rsid w:val="00084EAE"/>
    <w:rsid w:val="000C5702"/>
    <w:rsid w:val="000D4B19"/>
    <w:rsid w:val="000E1067"/>
    <w:rsid w:val="000E6B94"/>
    <w:rsid w:val="000F321F"/>
    <w:rsid w:val="000F73C4"/>
    <w:rsid w:val="001001E2"/>
    <w:rsid w:val="00114144"/>
    <w:rsid w:val="00161DB8"/>
    <w:rsid w:val="00180DAE"/>
    <w:rsid w:val="001A4FBB"/>
    <w:rsid w:val="001A63B4"/>
    <w:rsid w:val="001C33F9"/>
    <w:rsid w:val="001E3648"/>
    <w:rsid w:val="00213439"/>
    <w:rsid w:val="002211C1"/>
    <w:rsid w:val="00236F39"/>
    <w:rsid w:val="002418DB"/>
    <w:rsid w:val="00272FF3"/>
    <w:rsid w:val="00297B4E"/>
    <w:rsid w:val="002B34B1"/>
    <w:rsid w:val="002C136A"/>
    <w:rsid w:val="002D4C42"/>
    <w:rsid w:val="002E7976"/>
    <w:rsid w:val="00302D7F"/>
    <w:rsid w:val="0032642A"/>
    <w:rsid w:val="00330FE0"/>
    <w:rsid w:val="00344557"/>
    <w:rsid w:val="003579A3"/>
    <w:rsid w:val="00362460"/>
    <w:rsid w:val="00365C43"/>
    <w:rsid w:val="003B69FB"/>
    <w:rsid w:val="003C3BC1"/>
    <w:rsid w:val="003D1EA3"/>
    <w:rsid w:val="003D7F5E"/>
    <w:rsid w:val="00412568"/>
    <w:rsid w:val="00425E02"/>
    <w:rsid w:val="00426547"/>
    <w:rsid w:val="0043206B"/>
    <w:rsid w:val="00454BF7"/>
    <w:rsid w:val="004558E5"/>
    <w:rsid w:val="0047244B"/>
    <w:rsid w:val="00476A21"/>
    <w:rsid w:val="0048457F"/>
    <w:rsid w:val="004943AE"/>
    <w:rsid w:val="004C0C9A"/>
    <w:rsid w:val="005025F1"/>
    <w:rsid w:val="00504C7E"/>
    <w:rsid w:val="00504EBE"/>
    <w:rsid w:val="0053011D"/>
    <w:rsid w:val="00547FAF"/>
    <w:rsid w:val="005636A7"/>
    <w:rsid w:val="00572AF3"/>
    <w:rsid w:val="00574928"/>
    <w:rsid w:val="005A79A1"/>
    <w:rsid w:val="005A7FCC"/>
    <w:rsid w:val="005E4390"/>
    <w:rsid w:val="00612E99"/>
    <w:rsid w:val="00651E24"/>
    <w:rsid w:val="00652193"/>
    <w:rsid w:val="006C3BB8"/>
    <w:rsid w:val="006F4482"/>
    <w:rsid w:val="00707FA6"/>
    <w:rsid w:val="007127C1"/>
    <w:rsid w:val="00716F6E"/>
    <w:rsid w:val="00744E3F"/>
    <w:rsid w:val="00752044"/>
    <w:rsid w:val="00755EF4"/>
    <w:rsid w:val="0077105D"/>
    <w:rsid w:val="007754C7"/>
    <w:rsid w:val="007D7C62"/>
    <w:rsid w:val="007E473D"/>
    <w:rsid w:val="007F4CA9"/>
    <w:rsid w:val="0080204F"/>
    <w:rsid w:val="00802D92"/>
    <w:rsid w:val="00833118"/>
    <w:rsid w:val="00837FA8"/>
    <w:rsid w:val="008537A7"/>
    <w:rsid w:val="00857439"/>
    <w:rsid w:val="008D3428"/>
    <w:rsid w:val="00900412"/>
    <w:rsid w:val="0090429E"/>
    <w:rsid w:val="00921414"/>
    <w:rsid w:val="0092439E"/>
    <w:rsid w:val="00957ACA"/>
    <w:rsid w:val="009C6F43"/>
    <w:rsid w:val="009D3641"/>
    <w:rsid w:val="009F05FF"/>
    <w:rsid w:val="00A25DEB"/>
    <w:rsid w:val="00A667CD"/>
    <w:rsid w:val="00A66851"/>
    <w:rsid w:val="00A71069"/>
    <w:rsid w:val="00A731A9"/>
    <w:rsid w:val="00A7660A"/>
    <w:rsid w:val="00A955A2"/>
    <w:rsid w:val="00AA7977"/>
    <w:rsid w:val="00AE4586"/>
    <w:rsid w:val="00B00267"/>
    <w:rsid w:val="00B3555D"/>
    <w:rsid w:val="00B475BF"/>
    <w:rsid w:val="00B64FBD"/>
    <w:rsid w:val="00B77724"/>
    <w:rsid w:val="00BA71C9"/>
    <w:rsid w:val="00BC4FE0"/>
    <w:rsid w:val="00BD056C"/>
    <w:rsid w:val="00BD3A66"/>
    <w:rsid w:val="00BE7F05"/>
    <w:rsid w:val="00BF38E5"/>
    <w:rsid w:val="00C16654"/>
    <w:rsid w:val="00C17157"/>
    <w:rsid w:val="00C65894"/>
    <w:rsid w:val="00C84771"/>
    <w:rsid w:val="00CB2065"/>
    <w:rsid w:val="00CB7413"/>
    <w:rsid w:val="00CC6001"/>
    <w:rsid w:val="00CD00FF"/>
    <w:rsid w:val="00CD65B7"/>
    <w:rsid w:val="00CD687E"/>
    <w:rsid w:val="00CF03FC"/>
    <w:rsid w:val="00CF1C36"/>
    <w:rsid w:val="00CF76F6"/>
    <w:rsid w:val="00D1423B"/>
    <w:rsid w:val="00D20DFF"/>
    <w:rsid w:val="00D2507B"/>
    <w:rsid w:val="00D274ED"/>
    <w:rsid w:val="00D42609"/>
    <w:rsid w:val="00D46E1C"/>
    <w:rsid w:val="00D676B4"/>
    <w:rsid w:val="00D71774"/>
    <w:rsid w:val="00D71867"/>
    <w:rsid w:val="00DC6A25"/>
    <w:rsid w:val="00DD79BD"/>
    <w:rsid w:val="00DF3B6E"/>
    <w:rsid w:val="00E07875"/>
    <w:rsid w:val="00E2072B"/>
    <w:rsid w:val="00E77BAA"/>
    <w:rsid w:val="00E77CB8"/>
    <w:rsid w:val="00E831A4"/>
    <w:rsid w:val="00E93BB3"/>
    <w:rsid w:val="00EA60B9"/>
    <w:rsid w:val="00EC5737"/>
    <w:rsid w:val="00EE1A53"/>
    <w:rsid w:val="00F05C15"/>
    <w:rsid w:val="00F110F3"/>
    <w:rsid w:val="00F440B7"/>
    <w:rsid w:val="00F86028"/>
    <w:rsid w:val="00FD24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72B"/>
  </w:style>
  <w:style w:type="paragraph" w:styleId="2">
    <w:name w:val="heading 2"/>
    <w:basedOn w:val="a"/>
    <w:next w:val="a"/>
    <w:link w:val="20"/>
    <w:qFormat/>
    <w:rsid w:val="0048457F"/>
    <w:pPr>
      <w:keepNext/>
      <w:numPr>
        <w:numId w:val="2"/>
      </w:numPr>
      <w:spacing w:after="0" w:line="264" w:lineRule="auto"/>
      <w:jc w:val="center"/>
      <w:outlineLvl w:val="1"/>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8457F"/>
    <w:rPr>
      <w:rFonts w:ascii="Times New Roman" w:eastAsia="Times New Roman" w:hAnsi="Times New Roman" w:cs="Times New Roman"/>
      <w:b/>
      <w:sz w:val="28"/>
      <w:szCs w:val="20"/>
    </w:rPr>
  </w:style>
  <w:style w:type="paragraph" w:styleId="a3">
    <w:name w:val="header"/>
    <w:basedOn w:val="a"/>
    <w:link w:val="a4"/>
    <w:rsid w:val="0048457F"/>
    <w:pPr>
      <w:tabs>
        <w:tab w:val="center" w:pos="4153"/>
        <w:tab w:val="right" w:pos="8306"/>
      </w:tabs>
      <w:spacing w:after="0" w:line="240" w:lineRule="auto"/>
      <w:jc w:val="both"/>
    </w:pPr>
    <w:rPr>
      <w:rFonts w:ascii="Times New Roman" w:eastAsia="Times New Roman" w:hAnsi="Times New Roman" w:cs="Times New Roman"/>
      <w:sz w:val="26"/>
      <w:szCs w:val="20"/>
    </w:rPr>
  </w:style>
  <w:style w:type="character" w:customStyle="1" w:styleId="a4">
    <w:name w:val="Верхний колонтитул Знак"/>
    <w:basedOn w:val="a0"/>
    <w:link w:val="a3"/>
    <w:rsid w:val="0048457F"/>
    <w:rPr>
      <w:rFonts w:ascii="Times New Roman" w:eastAsia="Times New Roman" w:hAnsi="Times New Roman" w:cs="Times New Roman"/>
      <w:sz w:val="26"/>
      <w:szCs w:val="20"/>
    </w:rPr>
  </w:style>
  <w:style w:type="character" w:styleId="a5">
    <w:name w:val="Hyperlink"/>
    <w:basedOn w:val="a0"/>
    <w:uiPriority w:val="99"/>
    <w:unhideWhenUsed/>
    <w:rsid w:val="0048457F"/>
    <w:rPr>
      <w:color w:val="0000FF"/>
      <w:u w:val="single"/>
    </w:rPr>
  </w:style>
  <w:style w:type="paragraph" w:styleId="a6">
    <w:name w:val="Body Text"/>
    <w:basedOn w:val="a"/>
    <w:link w:val="a7"/>
    <w:rsid w:val="0048457F"/>
    <w:pPr>
      <w:widowControl w:val="0"/>
      <w:shd w:val="clear" w:color="auto" w:fill="FFFFFF"/>
      <w:suppressAutoHyphens/>
      <w:spacing w:after="0" w:line="240" w:lineRule="atLeast"/>
      <w:jc w:val="center"/>
    </w:pPr>
    <w:rPr>
      <w:rFonts w:ascii="Times New Roman" w:eastAsia="Times New Roman" w:hAnsi="Times New Roman" w:cs="Times New Roman"/>
      <w:sz w:val="27"/>
      <w:szCs w:val="27"/>
      <w:lang w:eastAsia="zh-CN"/>
    </w:rPr>
  </w:style>
  <w:style w:type="character" w:customStyle="1" w:styleId="a7">
    <w:name w:val="Основной текст Знак"/>
    <w:basedOn w:val="a0"/>
    <w:link w:val="a6"/>
    <w:rsid w:val="0048457F"/>
    <w:rPr>
      <w:rFonts w:ascii="Times New Roman" w:eastAsia="Times New Roman" w:hAnsi="Times New Roman" w:cs="Times New Roman"/>
      <w:sz w:val="27"/>
      <w:szCs w:val="27"/>
      <w:shd w:val="clear" w:color="auto" w:fill="FFFFFF"/>
      <w:lang w:eastAsia="zh-CN"/>
    </w:rPr>
  </w:style>
  <w:style w:type="paragraph" w:customStyle="1" w:styleId="ConsPlusNormal">
    <w:name w:val="ConsPlusNormal"/>
    <w:link w:val="ConsPlusNormal0"/>
    <w:uiPriority w:val="99"/>
    <w:rsid w:val="0048457F"/>
    <w:pPr>
      <w:autoSpaceDE w:val="0"/>
      <w:autoSpaceDN w:val="0"/>
      <w:adjustRightInd w:val="0"/>
      <w:spacing w:after="0" w:line="240" w:lineRule="auto"/>
    </w:pPr>
    <w:rPr>
      <w:rFonts w:ascii="Times New Roman" w:eastAsia="Times New Roman" w:hAnsi="Times New Roman" w:cs="Times New Roman"/>
      <w:sz w:val="28"/>
      <w:szCs w:val="28"/>
    </w:rPr>
  </w:style>
  <w:style w:type="paragraph" w:styleId="21">
    <w:name w:val="Body Text 2"/>
    <w:basedOn w:val="a"/>
    <w:link w:val="22"/>
    <w:uiPriority w:val="99"/>
    <w:unhideWhenUsed/>
    <w:rsid w:val="0048457F"/>
    <w:pPr>
      <w:spacing w:after="120" w:line="480" w:lineRule="auto"/>
      <w:jc w:val="both"/>
    </w:pPr>
    <w:rPr>
      <w:rFonts w:ascii="Times New Roman" w:eastAsia="Times New Roman" w:hAnsi="Times New Roman" w:cs="Times New Roman"/>
      <w:sz w:val="26"/>
      <w:szCs w:val="20"/>
    </w:rPr>
  </w:style>
  <w:style w:type="character" w:customStyle="1" w:styleId="22">
    <w:name w:val="Основной текст 2 Знак"/>
    <w:basedOn w:val="a0"/>
    <w:link w:val="21"/>
    <w:uiPriority w:val="99"/>
    <w:rsid w:val="0048457F"/>
    <w:rPr>
      <w:rFonts w:ascii="Times New Roman" w:eastAsia="Times New Roman" w:hAnsi="Times New Roman" w:cs="Times New Roman"/>
      <w:sz w:val="26"/>
      <w:szCs w:val="20"/>
    </w:rPr>
  </w:style>
  <w:style w:type="paragraph" w:styleId="a8">
    <w:name w:val="Title"/>
    <w:basedOn w:val="a"/>
    <w:link w:val="a9"/>
    <w:qFormat/>
    <w:rsid w:val="0048457F"/>
    <w:pPr>
      <w:spacing w:after="0" w:line="240" w:lineRule="auto"/>
      <w:jc w:val="center"/>
    </w:pPr>
    <w:rPr>
      <w:rFonts w:ascii="Times New Roman" w:eastAsia="Times New Roman" w:hAnsi="Times New Roman" w:cs="Times New Roman"/>
      <w:b/>
      <w:sz w:val="24"/>
      <w:szCs w:val="20"/>
    </w:rPr>
  </w:style>
  <w:style w:type="character" w:customStyle="1" w:styleId="a9">
    <w:name w:val="Название Знак"/>
    <w:basedOn w:val="a0"/>
    <w:link w:val="a8"/>
    <w:rsid w:val="0048457F"/>
    <w:rPr>
      <w:rFonts w:ascii="Times New Roman" w:eastAsia="Times New Roman" w:hAnsi="Times New Roman" w:cs="Times New Roman"/>
      <w:b/>
      <w:sz w:val="24"/>
      <w:szCs w:val="20"/>
    </w:rPr>
  </w:style>
  <w:style w:type="paragraph" w:customStyle="1" w:styleId="ConsPlusNonformat">
    <w:name w:val="ConsPlusNonformat"/>
    <w:uiPriority w:val="99"/>
    <w:rsid w:val="0048457F"/>
    <w:pPr>
      <w:autoSpaceDE w:val="0"/>
      <w:autoSpaceDN w:val="0"/>
      <w:adjustRightInd w:val="0"/>
      <w:spacing w:after="0" w:line="240" w:lineRule="auto"/>
    </w:pPr>
    <w:rPr>
      <w:rFonts w:ascii="Courier New" w:eastAsia="Calibri" w:hAnsi="Courier New" w:cs="Courier New"/>
      <w:sz w:val="20"/>
      <w:szCs w:val="20"/>
    </w:rPr>
  </w:style>
  <w:style w:type="paragraph" w:styleId="aa">
    <w:name w:val="Body Text Indent"/>
    <w:basedOn w:val="a"/>
    <w:link w:val="ab"/>
    <w:rsid w:val="0048457F"/>
    <w:pPr>
      <w:spacing w:after="120" w:line="240" w:lineRule="auto"/>
      <w:ind w:left="283"/>
    </w:pPr>
    <w:rPr>
      <w:rFonts w:ascii="Times New Roman" w:eastAsia="Times New Roman" w:hAnsi="Times New Roman" w:cs="Times New Roman"/>
      <w:sz w:val="20"/>
      <w:szCs w:val="20"/>
    </w:rPr>
  </w:style>
  <w:style w:type="character" w:customStyle="1" w:styleId="ab">
    <w:name w:val="Основной текст с отступом Знак"/>
    <w:basedOn w:val="a0"/>
    <w:link w:val="aa"/>
    <w:rsid w:val="0048457F"/>
    <w:rPr>
      <w:rFonts w:ascii="Times New Roman" w:eastAsia="Times New Roman" w:hAnsi="Times New Roman" w:cs="Times New Roman"/>
      <w:sz w:val="20"/>
      <w:szCs w:val="20"/>
    </w:rPr>
  </w:style>
  <w:style w:type="character" w:customStyle="1" w:styleId="ConsPlusNormal0">
    <w:name w:val="ConsPlusNormal Знак"/>
    <w:link w:val="ConsPlusNormal"/>
    <w:uiPriority w:val="99"/>
    <w:locked/>
    <w:rsid w:val="0048457F"/>
    <w:rPr>
      <w:rFonts w:ascii="Times New Roman" w:eastAsia="Times New Roman" w:hAnsi="Times New Roman" w:cs="Times New Roman"/>
      <w:sz w:val="28"/>
      <w:szCs w:val="28"/>
    </w:rPr>
  </w:style>
  <w:style w:type="paragraph" w:styleId="23">
    <w:name w:val="Body Text Indent 2"/>
    <w:basedOn w:val="a"/>
    <w:link w:val="24"/>
    <w:uiPriority w:val="99"/>
    <w:unhideWhenUsed/>
    <w:rsid w:val="0048457F"/>
    <w:pPr>
      <w:spacing w:after="120" w:line="480" w:lineRule="auto"/>
      <w:ind w:left="283"/>
      <w:jc w:val="both"/>
    </w:pPr>
    <w:rPr>
      <w:rFonts w:ascii="Times New Roman" w:eastAsia="Times New Roman" w:hAnsi="Times New Roman" w:cs="Times New Roman"/>
      <w:sz w:val="26"/>
      <w:szCs w:val="20"/>
    </w:rPr>
  </w:style>
  <w:style w:type="character" w:customStyle="1" w:styleId="24">
    <w:name w:val="Основной текст с отступом 2 Знак"/>
    <w:basedOn w:val="a0"/>
    <w:link w:val="23"/>
    <w:uiPriority w:val="99"/>
    <w:rsid w:val="0048457F"/>
    <w:rPr>
      <w:rFonts w:ascii="Times New Roman" w:eastAsia="Times New Roman" w:hAnsi="Times New Roman" w:cs="Times New Roman"/>
      <w:sz w:val="26"/>
      <w:szCs w:val="20"/>
    </w:rPr>
  </w:style>
  <w:style w:type="paragraph" w:styleId="3">
    <w:name w:val="Body Text Indent 3"/>
    <w:basedOn w:val="a"/>
    <w:link w:val="30"/>
    <w:uiPriority w:val="99"/>
    <w:unhideWhenUsed/>
    <w:rsid w:val="0048457F"/>
    <w:pPr>
      <w:spacing w:after="120" w:line="240" w:lineRule="auto"/>
      <w:ind w:left="283"/>
      <w:jc w:val="both"/>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uiPriority w:val="99"/>
    <w:rsid w:val="0048457F"/>
    <w:rPr>
      <w:rFonts w:ascii="Times New Roman" w:eastAsia="Times New Roman" w:hAnsi="Times New Roman" w:cs="Times New Roman"/>
      <w:sz w:val="16"/>
      <w:szCs w:val="16"/>
    </w:rPr>
  </w:style>
  <w:style w:type="paragraph" w:styleId="31">
    <w:name w:val="Body Text 3"/>
    <w:basedOn w:val="a"/>
    <w:link w:val="32"/>
    <w:uiPriority w:val="99"/>
    <w:semiHidden/>
    <w:unhideWhenUsed/>
    <w:rsid w:val="0048457F"/>
    <w:pPr>
      <w:spacing w:after="120" w:line="240" w:lineRule="auto"/>
      <w:jc w:val="both"/>
    </w:pPr>
    <w:rPr>
      <w:rFonts w:ascii="Times New Roman" w:eastAsia="Times New Roman" w:hAnsi="Times New Roman" w:cs="Times New Roman"/>
      <w:sz w:val="16"/>
      <w:szCs w:val="16"/>
    </w:rPr>
  </w:style>
  <w:style w:type="character" w:customStyle="1" w:styleId="32">
    <w:name w:val="Основной текст 3 Знак"/>
    <w:basedOn w:val="a0"/>
    <w:link w:val="31"/>
    <w:uiPriority w:val="99"/>
    <w:semiHidden/>
    <w:rsid w:val="0048457F"/>
    <w:rPr>
      <w:rFonts w:ascii="Times New Roman" w:eastAsia="Times New Roman" w:hAnsi="Times New Roman" w:cs="Times New Roman"/>
      <w:sz w:val="16"/>
      <w:szCs w:val="16"/>
    </w:rPr>
  </w:style>
  <w:style w:type="paragraph" w:customStyle="1" w:styleId="ConsNonformat">
    <w:name w:val="ConsNonformat"/>
    <w:rsid w:val="0048457F"/>
    <w:pPr>
      <w:widowControl w:val="0"/>
      <w:spacing w:after="0" w:line="240" w:lineRule="auto"/>
    </w:pPr>
    <w:rPr>
      <w:rFonts w:ascii="Courier New" w:eastAsia="Times New Roman" w:hAnsi="Courier New" w:cs="Times New Roman"/>
      <w:snapToGrid w:val="0"/>
      <w:sz w:val="20"/>
      <w:szCs w:val="20"/>
    </w:rPr>
  </w:style>
  <w:style w:type="paragraph" w:customStyle="1" w:styleId="ConsNormal">
    <w:name w:val="ConsNormal"/>
    <w:rsid w:val="0048457F"/>
    <w:pPr>
      <w:widowControl w:val="0"/>
      <w:spacing w:after="0" w:line="240" w:lineRule="auto"/>
      <w:ind w:firstLine="720"/>
    </w:pPr>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102;&#1089;&#1090;&#1080;&#1085;&#1089;&#1082;&#1080;&#1081;-&#1088;&#1072;&#1081;&#1086;&#1085;.&#1088;&#1092;/" TargetMode="External"/><Relationship Id="rId13" Type="http://schemas.openxmlformats.org/officeDocument/2006/relationships/hyperlink" Target="http://&#1102;&#1089;&#1090;&#1080;&#1085;&#1089;&#1082;&#1080;&#1081;-&#1088;&#1072;&#1081;&#1086;&#1085;.&#1088;&#1092;/" TargetMode="External"/><Relationship Id="rId18" Type="http://schemas.openxmlformats.org/officeDocument/2006/relationships/hyperlink" Target="consultantplus://offline/main?base=LAW;n=112770;fld=134;dst=102068" TargetMode="External"/><Relationship Id="rId26" Type="http://schemas.openxmlformats.org/officeDocument/2006/relationships/hyperlink" Target="http://www.roseltorg.ru" TargetMode="External"/><Relationship Id="rId39" Type="http://schemas.openxmlformats.org/officeDocument/2006/relationships/hyperlink" Target="http://&#1102;&#1089;&#1090;&#1080;&#1085;&#1089;&#1082;&#1080;&#1081;-&#1088;&#1072;&#1081;&#1086;&#1085;.&#1088;&#1092;/" TargetMode="External"/><Relationship Id="rId3" Type="http://schemas.openxmlformats.org/officeDocument/2006/relationships/styles" Target="styles.xml"/><Relationship Id="rId21" Type="http://schemas.openxmlformats.org/officeDocument/2006/relationships/hyperlink" Target="consultantplus://offline/ref=0456087A212694A5022F58176E5D48D2D3A5DCE577EE6A21E55653AEB7CD6FB46B3AD4172E5E6BD80Fv8J" TargetMode="External"/><Relationship Id="rId34" Type="http://schemas.openxmlformats.org/officeDocument/2006/relationships/hyperlink" Target="http://www.torgi.gov.ru"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0456087A212694A5022F58176E5D48D2D3A5DCE577EE6A21E55653AEB7CD6FB46B3AD4172E5E6BD80Fv8J" TargetMode="External"/><Relationship Id="rId17" Type="http://schemas.openxmlformats.org/officeDocument/2006/relationships/hyperlink" Target="http://www.torgi.gov.ru" TargetMode="External"/><Relationship Id="rId25" Type="http://schemas.openxmlformats.org/officeDocument/2006/relationships/hyperlink" Target="http://&#1102;&#1089;&#1090;&#1080;&#1085;&#1089;&#1082;&#1080;&#1081;-&#1088;&#1072;&#1081;&#1086;&#1085;.&#1088;&#1092;/" TargetMode="External"/><Relationship Id="rId33" Type="http://schemas.openxmlformats.org/officeDocument/2006/relationships/hyperlink" Target="http://www.roseltorg.ru" TargetMode="External"/><Relationship Id="rId38" Type="http://schemas.openxmlformats.org/officeDocument/2006/relationships/hyperlink" Target="consultantplus://offline/ref=0456087A212694A5022F58176E5D48D2D3A5DCE577EE6A21E55653AEB7CD6FB46B3AD4172E5E6BD80Fv8J" TargetMode="External"/><Relationship Id="rId2" Type="http://schemas.openxmlformats.org/officeDocument/2006/relationships/numbering" Target="numbering.xml"/><Relationship Id="rId16" Type="http://schemas.openxmlformats.org/officeDocument/2006/relationships/hyperlink" Target="http://www.roseltorg.ru" TargetMode="External"/><Relationship Id="rId20" Type="http://schemas.openxmlformats.org/officeDocument/2006/relationships/hyperlink" Target="consultantplus://offline/main?base=LAW;n=112770;fld=134;dst=102068" TargetMode="External"/><Relationship Id="rId29" Type="http://schemas.openxmlformats.org/officeDocument/2006/relationships/hyperlink" Target="consultantplus://offline/ref=0456087A212694A5022F58176E5D48D2D3A5DCE577EE6A21E55653AEB7CD6FB46B3AD4172E5E6BD80Fv8J" TargetMode="External"/><Relationship Id="rId41" Type="http://schemas.openxmlformats.org/officeDocument/2006/relationships/hyperlink" Target="http://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eltorg.ru" TargetMode="External"/><Relationship Id="rId24" Type="http://schemas.openxmlformats.org/officeDocument/2006/relationships/hyperlink" Target="http://www.roseltorg.ru" TargetMode="External"/><Relationship Id="rId32" Type="http://schemas.openxmlformats.org/officeDocument/2006/relationships/hyperlink" Target="http://www.roseltorg.ru" TargetMode="External"/><Relationship Id="rId37" Type="http://schemas.openxmlformats.org/officeDocument/2006/relationships/hyperlink" Target="consultantplus://offline/main?base=LAW;n=112770;fld=134;dst=102068" TargetMode="External"/><Relationship Id="rId40"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http://www.torgi.gov.ru" TargetMode="External"/><Relationship Id="rId28" Type="http://schemas.openxmlformats.org/officeDocument/2006/relationships/hyperlink" Target="http://www.roseltorg.ru" TargetMode="External"/><Relationship Id="rId36" Type="http://schemas.openxmlformats.org/officeDocument/2006/relationships/hyperlink" Target="http://www.torgi.gov.ru" TargetMode="External"/><Relationship Id="rId10" Type="http://schemas.openxmlformats.org/officeDocument/2006/relationships/hyperlink" Target="http://www.roseltorg.ru" TargetMode="External"/><Relationship Id="rId19" Type="http://schemas.openxmlformats.org/officeDocument/2006/relationships/hyperlink" Target="http://www.torgi.gov.ru" TargetMode="External"/><Relationship Id="rId31" Type="http://schemas.openxmlformats.org/officeDocument/2006/relationships/hyperlink" Target="http://www.torgi.gov.ru"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www.torgi.gov.ru" TargetMode="External"/><Relationship Id="rId22" Type="http://schemas.openxmlformats.org/officeDocument/2006/relationships/hyperlink" Target="http://&#1102;&#1089;&#1090;&#1080;&#1085;&#1089;&#1082;&#1080;&#1081;-&#1088;&#1072;&#1081;&#1086;&#1085;.&#1088;&#1092;/" TargetMode="External"/><Relationship Id="rId27" Type="http://schemas.openxmlformats.org/officeDocument/2006/relationships/hyperlink" Target="http://www.roseltorg.ru" TargetMode="External"/><Relationship Id="rId30" Type="http://schemas.openxmlformats.org/officeDocument/2006/relationships/hyperlink" Target="http://&#1102;&#1089;&#1090;&#1080;&#1085;&#1089;&#1082;&#1080;&#1081;-&#1088;&#1072;&#1081;&#1086;&#1085;.&#1088;&#1092;/" TargetMode="External"/><Relationship Id="rId35" Type="http://schemas.openxmlformats.org/officeDocument/2006/relationships/hyperlink" Target="consultantplus://offline/main?base=LAW;n=112770;fld=134;dst=102068"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FB3E0-1D98-4B09-81EF-657A62F00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2300</TotalTime>
  <Pages>57</Pages>
  <Words>15805</Words>
  <Characters>90091</Characters>
  <Application>Microsoft Office Word</Application>
  <DocSecurity>0</DocSecurity>
  <Lines>750</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Ноутбук</dc:creator>
  <cp:keywords/>
  <dc:description/>
  <cp:lastModifiedBy>Ноутбук</cp:lastModifiedBy>
  <cp:revision>9</cp:revision>
  <cp:lastPrinted>2020-03-20T11:44:00Z</cp:lastPrinted>
  <dcterms:created xsi:type="dcterms:W3CDTF">2019-10-21T06:08:00Z</dcterms:created>
  <dcterms:modified xsi:type="dcterms:W3CDTF">2020-07-15T11:21:00Z</dcterms:modified>
</cp:coreProperties>
</file>